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85BEE2" w14:textId="6B765CB2" w:rsidR="007166CE" w:rsidRDefault="00812547"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6CF0B15" wp14:editId="735DC31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3F8C3F0" w14:textId="77777777" w:rsidR="007166CE" w:rsidRDefault="007166CE" w:rsidP="007166CE">
      <w:pPr>
        <w:pStyle w:val="berschrift1"/>
      </w:pPr>
      <w:r>
        <w:br w:type="page"/>
      </w:r>
      <w:r>
        <w:lastRenderedPageBreak/>
        <w:t>Vorwort</w:t>
      </w:r>
    </w:p>
    <w:p w14:paraId="69818DE0"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A2CB35A" w14:textId="77777777" w:rsidR="007E1779" w:rsidRDefault="008D7463" w:rsidP="007166CE">
      <w:r>
        <w:t xml:space="preserve">Dieses Jahr hat uns allen eine Menge abverlangt – doch Gott hat uns hindurchgetragen. </w:t>
      </w:r>
    </w:p>
    <w:p w14:paraId="0FE94988"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3B6A4FA" w14:textId="77777777" w:rsidR="007E1779" w:rsidRDefault="007E1779" w:rsidP="007166CE">
      <w:r>
        <w:t>Vielleicht hat aber auch der eine oder die andere Lust, mitzumachen und neue Bücher zu erstellen – sprecht mich einfach an.</w:t>
      </w:r>
    </w:p>
    <w:p w14:paraId="10E3B1A3" w14:textId="77777777" w:rsidR="007166CE" w:rsidRDefault="007166CE" w:rsidP="007166CE">
      <w:r>
        <w:t>Euch allen wünsche ich Gottes reichen Segen und dass Ihr für Euch interessante Texte hier findet. Für Anregungen bin ich immer dankbar.</w:t>
      </w:r>
    </w:p>
    <w:p w14:paraId="0A227124" w14:textId="77777777" w:rsidR="007166CE" w:rsidRDefault="007166CE" w:rsidP="007166CE">
      <w:r>
        <w:t>Gruß &amp; Segen,</w:t>
      </w:r>
    </w:p>
    <w:p w14:paraId="665B2B06" w14:textId="77777777" w:rsidR="007166CE" w:rsidRDefault="007166CE" w:rsidP="007166CE">
      <w:r>
        <w:t>Andreas</w:t>
      </w:r>
    </w:p>
    <w:p w14:paraId="528E60D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D7C82FB" w14:textId="77777777" w:rsidR="00B6639F" w:rsidRDefault="00B6639F" w:rsidP="00B6639F">
      <w:pPr>
        <w:pStyle w:val="berschrift1"/>
        <w:rPr>
          <w:sz w:val="48"/>
        </w:rPr>
      </w:pPr>
      <w:r>
        <w:t xml:space="preserve">Frag </w:t>
      </w:r>
      <w:proofErr w:type="spellStart"/>
      <w:r>
        <w:t>vnd</w:t>
      </w:r>
      <w:proofErr w:type="spellEnd"/>
      <w:r>
        <w:t xml:space="preserve"> </w:t>
      </w:r>
      <w:proofErr w:type="spellStart"/>
      <w:r>
        <w:t>antwort</w:t>
      </w:r>
      <w:proofErr w:type="spellEnd"/>
      <w:r>
        <w:t xml:space="preserve"> </w:t>
      </w:r>
      <w:proofErr w:type="spellStart"/>
      <w:r>
        <w:t>jn</w:t>
      </w:r>
      <w:proofErr w:type="spellEnd"/>
      <w:r>
        <w:t xml:space="preserve"> </w:t>
      </w:r>
      <w:proofErr w:type="spellStart"/>
      <w:r>
        <w:t>verhörung</w:t>
      </w:r>
      <w:proofErr w:type="spellEnd"/>
      <w:r>
        <w:t xml:space="preserve"> der Kinder</w:t>
      </w:r>
    </w:p>
    <w:p w14:paraId="2CB9D524" w14:textId="77777777" w:rsidR="00B6639F" w:rsidRDefault="00B6639F" w:rsidP="00B6639F">
      <w:pPr>
        <w:pStyle w:val="level1"/>
        <w:numPr>
          <w:ilvl w:val="0"/>
          <w:numId w:val="1"/>
        </w:numPr>
      </w:pPr>
      <w:r>
        <w:rPr>
          <w:rStyle w:val="Fett"/>
          <w:rFonts w:eastAsiaTheme="majorEastAsia"/>
        </w:rPr>
        <w:t>Frag.</w:t>
      </w:r>
      <w:r>
        <w:t xml:space="preserve"> Bist du </w:t>
      </w:r>
      <w:proofErr w:type="spellStart"/>
      <w:r>
        <w:t>eyn</w:t>
      </w:r>
      <w:proofErr w:type="spellEnd"/>
      <w:r>
        <w:t xml:space="preserve"> Christ? </w:t>
      </w:r>
      <w:r>
        <w:rPr>
          <w:rStyle w:val="Fett"/>
          <w:rFonts w:eastAsiaTheme="majorEastAsia"/>
        </w:rPr>
        <w:t>Antwort.</w:t>
      </w:r>
      <w:r>
        <w:t xml:space="preserve"> Ja, Gott </w:t>
      </w:r>
      <w:proofErr w:type="spellStart"/>
      <w:r>
        <w:t>sy</w:t>
      </w:r>
      <w:proofErr w:type="spellEnd"/>
      <w:r>
        <w:t xml:space="preserve"> lob.</w:t>
      </w:r>
    </w:p>
    <w:p w14:paraId="70328697" w14:textId="77777777" w:rsidR="00B6639F" w:rsidRDefault="00B6639F" w:rsidP="00B6639F">
      <w:pPr>
        <w:pStyle w:val="level1"/>
        <w:numPr>
          <w:ilvl w:val="0"/>
          <w:numId w:val="1"/>
        </w:numPr>
      </w:pPr>
      <w:r>
        <w:rPr>
          <w:rStyle w:val="Fett"/>
          <w:rFonts w:eastAsiaTheme="majorEastAsia"/>
        </w:rPr>
        <w:t>Frag.</w:t>
      </w:r>
      <w:r>
        <w:t xml:space="preserve"> Wilt du </w:t>
      </w:r>
      <w:proofErr w:type="spellStart"/>
      <w:r>
        <w:t>eyn</w:t>
      </w:r>
      <w:proofErr w:type="spellEnd"/>
      <w:r>
        <w:t xml:space="preserve"> Christ </w:t>
      </w:r>
      <w:proofErr w:type="spellStart"/>
      <w:r>
        <w:t>blyben</w:t>
      </w:r>
      <w:proofErr w:type="spellEnd"/>
      <w:r>
        <w:t xml:space="preserve">. </w:t>
      </w:r>
      <w:r>
        <w:rPr>
          <w:rStyle w:val="Fett"/>
          <w:rFonts w:eastAsiaTheme="majorEastAsia"/>
        </w:rPr>
        <w:t>Antwort.</w:t>
      </w:r>
      <w:r>
        <w:t xml:space="preserve"> Ja, mit der </w:t>
      </w:r>
      <w:proofErr w:type="spellStart"/>
      <w:r>
        <w:t>gnad</w:t>
      </w:r>
      <w:proofErr w:type="spellEnd"/>
      <w:r>
        <w:t xml:space="preserve"> Gottes.</w:t>
      </w:r>
    </w:p>
    <w:p w14:paraId="5D6237C1" w14:textId="77777777" w:rsidR="00B6639F" w:rsidRDefault="00B6639F" w:rsidP="00B6639F">
      <w:pPr>
        <w:pStyle w:val="level1"/>
        <w:numPr>
          <w:ilvl w:val="0"/>
          <w:numId w:val="1"/>
        </w:numPr>
      </w:pPr>
      <w:r>
        <w:rPr>
          <w:rStyle w:val="Fett"/>
          <w:rFonts w:eastAsiaTheme="majorEastAsia"/>
        </w:rPr>
        <w:t>Frag.</w:t>
      </w:r>
      <w:r>
        <w:t xml:space="preserve"> Wenn man aber die Christen würde </w:t>
      </w:r>
      <w:proofErr w:type="spellStart"/>
      <w:r>
        <w:t>vertryben</w:t>
      </w:r>
      <w:proofErr w:type="spellEnd"/>
      <w:r>
        <w:t xml:space="preserve">, </w:t>
      </w:r>
      <w:proofErr w:type="spellStart"/>
      <w:r>
        <w:t>fahen</w:t>
      </w:r>
      <w:proofErr w:type="spellEnd"/>
      <w:r>
        <w:t xml:space="preserve">, </w:t>
      </w:r>
      <w:proofErr w:type="spellStart"/>
      <w:r>
        <w:t>töden</w:t>
      </w:r>
      <w:proofErr w:type="spellEnd"/>
      <w:r>
        <w:t xml:space="preserve">, </w:t>
      </w:r>
      <w:proofErr w:type="spellStart"/>
      <w:r>
        <w:t>vnd</w:t>
      </w:r>
      <w:proofErr w:type="spellEnd"/>
      <w:r>
        <w:t xml:space="preserve"> verbrennen, </w:t>
      </w:r>
      <w:proofErr w:type="spellStart"/>
      <w:r>
        <w:t>wilt</w:t>
      </w:r>
      <w:proofErr w:type="spellEnd"/>
      <w:r>
        <w:t xml:space="preserve"> du </w:t>
      </w:r>
      <w:proofErr w:type="spellStart"/>
      <w:r>
        <w:t>dannocht</w:t>
      </w:r>
      <w:proofErr w:type="spellEnd"/>
      <w:r>
        <w:t xml:space="preserve"> </w:t>
      </w:r>
      <w:proofErr w:type="spellStart"/>
      <w:r>
        <w:t>eyn</w:t>
      </w:r>
      <w:proofErr w:type="spellEnd"/>
      <w:r>
        <w:t xml:space="preserve"> Christ </w:t>
      </w:r>
      <w:proofErr w:type="spellStart"/>
      <w:r>
        <w:t>blyben</w:t>
      </w:r>
      <w:proofErr w:type="spellEnd"/>
      <w:r>
        <w:t xml:space="preserve">. </w:t>
      </w:r>
      <w:proofErr w:type="spellStart"/>
      <w:r>
        <w:rPr>
          <w:rStyle w:val="Fett"/>
          <w:rFonts w:eastAsiaTheme="majorEastAsia"/>
        </w:rPr>
        <w:t>Ant</w:t>
      </w:r>
      <w:proofErr w:type="spellEnd"/>
      <w:r>
        <w:rPr>
          <w:rStyle w:val="Fett"/>
          <w:rFonts w:eastAsiaTheme="majorEastAsia"/>
        </w:rPr>
        <w:t>.</w:t>
      </w:r>
      <w:r>
        <w:t xml:space="preserve"> Ja, mit der </w:t>
      </w:r>
      <w:proofErr w:type="spellStart"/>
      <w:r>
        <w:t>gnad</w:t>
      </w:r>
      <w:proofErr w:type="spellEnd"/>
      <w:r>
        <w:t xml:space="preserve"> Gottes.</w:t>
      </w:r>
    </w:p>
    <w:p w14:paraId="1C01CC58" w14:textId="77777777" w:rsidR="00B6639F" w:rsidRDefault="00B6639F" w:rsidP="00B6639F">
      <w:pPr>
        <w:pStyle w:val="level1"/>
        <w:numPr>
          <w:ilvl w:val="0"/>
          <w:numId w:val="1"/>
        </w:numPr>
      </w:pPr>
      <w:r>
        <w:rPr>
          <w:rStyle w:val="Fett"/>
          <w:rFonts w:eastAsiaTheme="majorEastAsia"/>
        </w:rPr>
        <w:t>Frag.</w:t>
      </w:r>
      <w:r>
        <w:t xml:space="preserve"> Wo man aber </w:t>
      </w:r>
      <w:proofErr w:type="spellStart"/>
      <w:r>
        <w:t>zuo</w:t>
      </w:r>
      <w:proofErr w:type="spellEnd"/>
      <w:r>
        <w:t xml:space="preserve"> dir sagt, du </w:t>
      </w:r>
      <w:proofErr w:type="spellStart"/>
      <w:r>
        <w:t>thuoest</w:t>
      </w:r>
      <w:proofErr w:type="spellEnd"/>
      <w:r>
        <w:t xml:space="preserve"> daran närrisch, was wolltest du dich </w:t>
      </w:r>
      <w:proofErr w:type="spellStart"/>
      <w:r>
        <w:t>zyhen</w:t>
      </w:r>
      <w:proofErr w:type="spellEnd"/>
      <w:r>
        <w:t xml:space="preserve">, </w:t>
      </w:r>
      <w:proofErr w:type="spellStart"/>
      <w:r>
        <w:t>thuo</w:t>
      </w:r>
      <w:proofErr w:type="spellEnd"/>
      <w:r>
        <w:t xml:space="preserve"> wie ander </w:t>
      </w:r>
      <w:proofErr w:type="spellStart"/>
      <w:r>
        <w:t>ouch</w:t>
      </w:r>
      <w:proofErr w:type="spellEnd"/>
      <w:r>
        <w:t xml:space="preserve"> </w:t>
      </w:r>
      <w:proofErr w:type="spellStart"/>
      <w:r>
        <w:t>thuond</w:t>
      </w:r>
      <w:proofErr w:type="spellEnd"/>
      <w:r>
        <w:t xml:space="preserve">, </w:t>
      </w:r>
      <w:proofErr w:type="spellStart"/>
      <w:r>
        <w:t>wz</w:t>
      </w:r>
      <w:proofErr w:type="spellEnd"/>
      <w:r>
        <w:t xml:space="preserve"> </w:t>
      </w:r>
      <w:proofErr w:type="spellStart"/>
      <w:r>
        <w:t>woltest</w:t>
      </w:r>
      <w:proofErr w:type="spellEnd"/>
      <w:r>
        <w:t xml:space="preserve"> du antworten? </w:t>
      </w:r>
      <w:proofErr w:type="spellStart"/>
      <w:r>
        <w:rPr>
          <w:rStyle w:val="Fett"/>
          <w:rFonts w:eastAsiaTheme="majorEastAsia"/>
        </w:rPr>
        <w:t>Ant</w:t>
      </w:r>
      <w:proofErr w:type="spellEnd"/>
      <w:r>
        <w:rPr>
          <w:rStyle w:val="Fett"/>
          <w:rFonts w:eastAsiaTheme="majorEastAsia"/>
        </w:rPr>
        <w:t>.</w:t>
      </w:r>
      <w:r>
        <w:t xml:space="preserve"> Es ist </w:t>
      </w:r>
      <w:proofErr w:type="spellStart"/>
      <w:r>
        <w:t>keyn</w:t>
      </w:r>
      <w:proofErr w:type="spellEnd"/>
      <w:r>
        <w:t xml:space="preserve"> </w:t>
      </w:r>
      <w:proofErr w:type="spellStart"/>
      <w:r>
        <w:t>narrheyt</w:t>
      </w:r>
      <w:proofErr w:type="spellEnd"/>
      <w:r>
        <w:t xml:space="preserve">, dann ich </w:t>
      </w:r>
      <w:proofErr w:type="spellStart"/>
      <w:r>
        <w:t>gloub</w:t>
      </w:r>
      <w:proofErr w:type="spellEnd"/>
      <w:r>
        <w:t xml:space="preserve">, wo ich den </w:t>
      </w:r>
      <w:proofErr w:type="spellStart"/>
      <w:r>
        <w:t>Christenglouben</w:t>
      </w:r>
      <w:proofErr w:type="spellEnd"/>
      <w:r>
        <w:t xml:space="preserve"> </w:t>
      </w:r>
      <w:proofErr w:type="spellStart"/>
      <w:r>
        <w:t>verlöügnet</w:t>
      </w:r>
      <w:proofErr w:type="spellEnd"/>
      <w:r>
        <w:t xml:space="preserve">, so würd mir Gott find, und </w:t>
      </w:r>
      <w:proofErr w:type="spellStart"/>
      <w:r>
        <w:t>wurd</w:t>
      </w:r>
      <w:proofErr w:type="spellEnd"/>
      <w:r>
        <w:t xml:space="preserve"> mich in das </w:t>
      </w:r>
      <w:proofErr w:type="spellStart"/>
      <w:r>
        <w:t>hellische</w:t>
      </w:r>
      <w:proofErr w:type="spellEnd"/>
      <w:r>
        <w:t xml:space="preserve"> </w:t>
      </w:r>
      <w:proofErr w:type="spellStart"/>
      <w:r>
        <w:t>füwr</w:t>
      </w:r>
      <w:proofErr w:type="spellEnd"/>
      <w:r>
        <w:t xml:space="preserve"> stossen, wo ich aber verharr im </w:t>
      </w:r>
      <w:proofErr w:type="spellStart"/>
      <w:r>
        <w:t>glouben</w:t>
      </w:r>
      <w:proofErr w:type="spellEnd"/>
      <w:r>
        <w:t xml:space="preserve">, und bekenne ihn, so </w:t>
      </w:r>
      <w:proofErr w:type="spellStart"/>
      <w:r>
        <w:t>werd</w:t>
      </w:r>
      <w:proofErr w:type="spellEnd"/>
      <w:r>
        <w:t xml:space="preserve"> ich das ewig </w:t>
      </w:r>
      <w:proofErr w:type="spellStart"/>
      <w:r>
        <w:t>läben</w:t>
      </w:r>
      <w:proofErr w:type="spellEnd"/>
      <w:r>
        <w:t xml:space="preserve"> erlangen, das mir Gott </w:t>
      </w:r>
      <w:proofErr w:type="spellStart"/>
      <w:r>
        <w:t>zuogesagt</w:t>
      </w:r>
      <w:proofErr w:type="spellEnd"/>
      <w:r>
        <w:t xml:space="preserve"> </w:t>
      </w:r>
      <w:proofErr w:type="spellStart"/>
      <w:r>
        <w:t>hatt</w:t>
      </w:r>
      <w:proofErr w:type="spellEnd"/>
      <w:r>
        <w:t>.</w:t>
      </w:r>
    </w:p>
    <w:p w14:paraId="0C090EA9" w14:textId="77777777" w:rsidR="00B6639F" w:rsidRDefault="00B6639F" w:rsidP="00B6639F">
      <w:pPr>
        <w:pStyle w:val="level1"/>
        <w:numPr>
          <w:ilvl w:val="0"/>
          <w:numId w:val="1"/>
        </w:numPr>
      </w:pPr>
      <w:r>
        <w:rPr>
          <w:rStyle w:val="Fett"/>
          <w:rFonts w:eastAsiaTheme="majorEastAsia"/>
        </w:rPr>
        <w:t>Frag.</w:t>
      </w:r>
      <w:r>
        <w:t xml:space="preserve"> Welcher ist </w:t>
      </w:r>
      <w:proofErr w:type="spellStart"/>
      <w:r>
        <w:t>eyn</w:t>
      </w:r>
      <w:proofErr w:type="spellEnd"/>
      <w:r>
        <w:t xml:space="preserve"> Christ, </w:t>
      </w:r>
      <w:proofErr w:type="spellStart"/>
      <w:r>
        <w:t>vnd</w:t>
      </w:r>
      <w:proofErr w:type="spellEnd"/>
      <w:r>
        <w:t xml:space="preserve"> welcher ist </w:t>
      </w:r>
      <w:proofErr w:type="spellStart"/>
      <w:r>
        <w:t>keyn</w:t>
      </w:r>
      <w:proofErr w:type="spellEnd"/>
      <w:r>
        <w:t xml:space="preserve"> Christ? </w:t>
      </w:r>
      <w:proofErr w:type="spellStart"/>
      <w:r>
        <w:rPr>
          <w:rStyle w:val="Fett"/>
          <w:rFonts w:eastAsiaTheme="majorEastAsia"/>
        </w:rPr>
        <w:t>Ant</w:t>
      </w:r>
      <w:proofErr w:type="spellEnd"/>
      <w:r>
        <w:rPr>
          <w:rStyle w:val="Fett"/>
          <w:rFonts w:eastAsiaTheme="majorEastAsia"/>
        </w:rPr>
        <w:t>.</w:t>
      </w:r>
      <w:r>
        <w:t xml:space="preserve"> Welcher </w:t>
      </w:r>
      <w:proofErr w:type="spellStart"/>
      <w:r>
        <w:t>gloubt</w:t>
      </w:r>
      <w:proofErr w:type="spellEnd"/>
      <w:r>
        <w:t xml:space="preserve"> von </w:t>
      </w:r>
      <w:proofErr w:type="spellStart"/>
      <w:r>
        <w:t>hertzen</w:t>
      </w:r>
      <w:proofErr w:type="spellEnd"/>
      <w:r>
        <w:t xml:space="preserve">, das der Sun Gottes ist war </w:t>
      </w:r>
      <w:proofErr w:type="spellStart"/>
      <w:r>
        <w:t>mensch</w:t>
      </w:r>
      <w:proofErr w:type="spellEnd"/>
      <w:r>
        <w:t xml:space="preserve"> worden, der do mit </w:t>
      </w:r>
      <w:proofErr w:type="spellStart"/>
      <w:r>
        <w:t>synem</w:t>
      </w:r>
      <w:proofErr w:type="spellEnd"/>
      <w:r>
        <w:t xml:space="preserve"> </w:t>
      </w:r>
      <w:proofErr w:type="spellStart"/>
      <w:r>
        <w:t>lyden</w:t>
      </w:r>
      <w:proofErr w:type="spellEnd"/>
      <w:r>
        <w:t xml:space="preserve"> </w:t>
      </w:r>
      <w:proofErr w:type="spellStart"/>
      <w:r>
        <w:t>vnd</w:t>
      </w:r>
      <w:proofErr w:type="spellEnd"/>
      <w:r>
        <w:t xml:space="preserve"> </w:t>
      </w:r>
      <w:proofErr w:type="spellStart"/>
      <w:r>
        <w:t>sterbenvns</w:t>
      </w:r>
      <w:proofErr w:type="spellEnd"/>
      <w:r>
        <w:t xml:space="preserve"> erworben </w:t>
      </w:r>
      <w:proofErr w:type="spellStart"/>
      <w:r>
        <w:t>hatt</w:t>
      </w:r>
      <w:proofErr w:type="spellEnd"/>
      <w:r>
        <w:t xml:space="preserve"> </w:t>
      </w:r>
      <w:proofErr w:type="spellStart"/>
      <w:r>
        <w:t>verzyhung</w:t>
      </w:r>
      <w:proofErr w:type="spellEnd"/>
      <w:r>
        <w:t xml:space="preserve"> der </w:t>
      </w:r>
      <w:proofErr w:type="spellStart"/>
      <w:r>
        <w:t>sünd</w:t>
      </w:r>
      <w:proofErr w:type="spellEnd"/>
      <w:r>
        <w:t xml:space="preserve"> </w:t>
      </w:r>
      <w:proofErr w:type="spellStart"/>
      <w:r>
        <w:t>vnd</w:t>
      </w:r>
      <w:proofErr w:type="spellEnd"/>
      <w:r>
        <w:t xml:space="preserve"> das ewig </w:t>
      </w:r>
      <w:proofErr w:type="spellStart"/>
      <w:r>
        <w:t>läben</w:t>
      </w:r>
      <w:proofErr w:type="spellEnd"/>
      <w:r>
        <w:t xml:space="preserve">: Der es aber </w:t>
      </w:r>
      <w:proofErr w:type="spellStart"/>
      <w:r>
        <w:t>nit</w:t>
      </w:r>
      <w:proofErr w:type="spellEnd"/>
      <w:r>
        <w:t xml:space="preserve"> </w:t>
      </w:r>
      <w:proofErr w:type="spellStart"/>
      <w:r>
        <w:t>gloubt</w:t>
      </w:r>
      <w:proofErr w:type="spellEnd"/>
      <w:r>
        <w:t xml:space="preserve">, ist </w:t>
      </w:r>
      <w:proofErr w:type="spellStart"/>
      <w:r>
        <w:t>keyn</w:t>
      </w:r>
      <w:proofErr w:type="spellEnd"/>
      <w:r>
        <w:t xml:space="preserve"> Christ.</w:t>
      </w:r>
    </w:p>
    <w:p w14:paraId="52840FD5" w14:textId="77777777" w:rsidR="00B6639F" w:rsidRDefault="00B6639F" w:rsidP="00B6639F">
      <w:pPr>
        <w:pStyle w:val="level1"/>
        <w:numPr>
          <w:ilvl w:val="0"/>
          <w:numId w:val="1"/>
        </w:numPr>
      </w:pPr>
      <w:r>
        <w:rPr>
          <w:rStyle w:val="Fett"/>
          <w:rFonts w:eastAsiaTheme="majorEastAsia"/>
        </w:rPr>
        <w:t>Frag.</w:t>
      </w:r>
      <w:r>
        <w:t xml:space="preserve"> </w:t>
      </w:r>
      <w:proofErr w:type="spellStart"/>
      <w:r>
        <w:t>Darff</w:t>
      </w:r>
      <w:proofErr w:type="spellEnd"/>
      <w:r>
        <w:t xml:space="preserve"> man </w:t>
      </w:r>
      <w:proofErr w:type="spellStart"/>
      <w:r>
        <w:t>sunst</w:t>
      </w:r>
      <w:proofErr w:type="spellEnd"/>
      <w:r>
        <w:t xml:space="preserve"> </w:t>
      </w:r>
      <w:proofErr w:type="spellStart"/>
      <w:r>
        <w:t>nüt</w:t>
      </w:r>
      <w:proofErr w:type="spellEnd"/>
      <w:r>
        <w:t xml:space="preserve"> </w:t>
      </w:r>
      <w:proofErr w:type="spellStart"/>
      <w:r>
        <w:t>glouben</w:t>
      </w:r>
      <w:proofErr w:type="spellEnd"/>
      <w:r>
        <w:t xml:space="preserve">? </w:t>
      </w:r>
      <w:proofErr w:type="spellStart"/>
      <w:r>
        <w:rPr>
          <w:rStyle w:val="Fett"/>
          <w:rFonts w:eastAsiaTheme="majorEastAsia"/>
        </w:rPr>
        <w:t>Ant</w:t>
      </w:r>
      <w:proofErr w:type="spellEnd"/>
      <w:r>
        <w:rPr>
          <w:rStyle w:val="Fett"/>
          <w:rFonts w:eastAsiaTheme="majorEastAsia"/>
        </w:rPr>
        <w:t>.</w:t>
      </w:r>
      <w:r>
        <w:t xml:space="preserve"> Wer diß recht </w:t>
      </w:r>
      <w:proofErr w:type="spellStart"/>
      <w:r>
        <w:t>gloubt</w:t>
      </w:r>
      <w:proofErr w:type="spellEnd"/>
      <w:r>
        <w:t xml:space="preserve">, </w:t>
      </w:r>
      <w:proofErr w:type="spellStart"/>
      <w:r>
        <w:t>würt</w:t>
      </w:r>
      <w:proofErr w:type="spellEnd"/>
      <w:r>
        <w:t xml:space="preserve"> die ander </w:t>
      </w:r>
      <w:proofErr w:type="spellStart"/>
      <w:r>
        <w:t>Artickel</w:t>
      </w:r>
      <w:proofErr w:type="spellEnd"/>
      <w:r>
        <w:t xml:space="preserve"> des </w:t>
      </w:r>
      <w:proofErr w:type="spellStart"/>
      <w:r>
        <w:t>gloubens</w:t>
      </w:r>
      <w:proofErr w:type="spellEnd"/>
      <w:r>
        <w:t xml:space="preserve"> </w:t>
      </w:r>
      <w:proofErr w:type="spellStart"/>
      <w:r>
        <w:t>ouch</w:t>
      </w:r>
      <w:proofErr w:type="spellEnd"/>
      <w:r>
        <w:t xml:space="preserve"> bekennen.</w:t>
      </w:r>
    </w:p>
    <w:p w14:paraId="2F603F30" w14:textId="77777777" w:rsidR="00B6639F" w:rsidRDefault="00B6639F" w:rsidP="00B6639F">
      <w:pPr>
        <w:pStyle w:val="level1"/>
        <w:numPr>
          <w:ilvl w:val="0"/>
          <w:numId w:val="1"/>
        </w:numPr>
      </w:pPr>
      <w:r>
        <w:rPr>
          <w:rStyle w:val="Fett"/>
          <w:rFonts w:eastAsiaTheme="majorEastAsia"/>
        </w:rPr>
        <w:t>Frag.</w:t>
      </w:r>
      <w:r>
        <w:t xml:space="preserve"> So sag mir den </w:t>
      </w:r>
      <w:proofErr w:type="spellStart"/>
      <w:r>
        <w:t>glouben</w:t>
      </w:r>
      <w:proofErr w:type="spellEnd"/>
      <w:r>
        <w:t xml:space="preserve">? </w:t>
      </w:r>
      <w:proofErr w:type="spellStart"/>
      <w:r>
        <w:rPr>
          <w:rStyle w:val="Fett"/>
          <w:rFonts w:eastAsiaTheme="majorEastAsia"/>
        </w:rPr>
        <w:t>Ant</w:t>
      </w:r>
      <w:proofErr w:type="spellEnd"/>
      <w:r>
        <w:rPr>
          <w:rStyle w:val="Fett"/>
          <w:rFonts w:eastAsiaTheme="majorEastAsia"/>
        </w:rPr>
        <w:t>.</w:t>
      </w:r>
      <w:r>
        <w:t xml:space="preserve"> Ich </w:t>
      </w:r>
      <w:proofErr w:type="spellStart"/>
      <w:r>
        <w:t>gloub</w:t>
      </w:r>
      <w:proofErr w:type="spellEnd"/>
      <w:r>
        <w:t xml:space="preserve"> in Gott </w:t>
      </w:r>
      <w:proofErr w:type="spellStart"/>
      <w:r>
        <w:t>vatter</w:t>
      </w:r>
      <w:proofErr w:type="spellEnd"/>
      <w:r>
        <w:t xml:space="preserve"> rc.</w:t>
      </w:r>
    </w:p>
    <w:p w14:paraId="1A64E1FE" w14:textId="77777777" w:rsidR="00B6639F" w:rsidRDefault="00B6639F" w:rsidP="00B6639F">
      <w:pPr>
        <w:pStyle w:val="level1"/>
        <w:numPr>
          <w:ilvl w:val="0"/>
          <w:numId w:val="1"/>
        </w:numPr>
      </w:pPr>
      <w:r>
        <w:rPr>
          <w:rStyle w:val="Fett"/>
          <w:rFonts w:eastAsiaTheme="majorEastAsia"/>
        </w:rPr>
        <w:t>Frag.</w:t>
      </w:r>
      <w:r>
        <w:t xml:space="preserve"> Ist der </w:t>
      </w:r>
      <w:proofErr w:type="spellStart"/>
      <w:r>
        <w:t>gloub</w:t>
      </w:r>
      <w:proofErr w:type="spellEnd"/>
      <w:r>
        <w:t xml:space="preserve"> </w:t>
      </w:r>
      <w:proofErr w:type="spellStart"/>
      <w:r>
        <w:t>gnuogsam</w:t>
      </w:r>
      <w:proofErr w:type="spellEnd"/>
      <w:r>
        <w:t xml:space="preserve"> </w:t>
      </w:r>
      <w:proofErr w:type="spellStart"/>
      <w:r>
        <w:t>eynem</w:t>
      </w:r>
      <w:proofErr w:type="spellEnd"/>
      <w:r>
        <w:t xml:space="preserve"> Christen? </w:t>
      </w:r>
      <w:proofErr w:type="spellStart"/>
      <w:r>
        <w:rPr>
          <w:rStyle w:val="Fett"/>
          <w:rFonts w:eastAsiaTheme="majorEastAsia"/>
        </w:rPr>
        <w:t>Ant</w:t>
      </w:r>
      <w:proofErr w:type="spellEnd"/>
      <w:r>
        <w:rPr>
          <w:rStyle w:val="Fett"/>
          <w:rFonts w:eastAsiaTheme="majorEastAsia"/>
        </w:rPr>
        <w:t>.</w:t>
      </w:r>
      <w:r>
        <w:t xml:space="preserve"> Ja, er ist </w:t>
      </w:r>
      <w:proofErr w:type="spellStart"/>
      <w:r>
        <w:t>gnuogsam</w:t>
      </w:r>
      <w:proofErr w:type="spellEnd"/>
      <w:r>
        <w:t xml:space="preserve"> </w:t>
      </w:r>
      <w:proofErr w:type="spellStart"/>
      <w:r>
        <w:t>zuo</w:t>
      </w:r>
      <w:proofErr w:type="spellEnd"/>
      <w:r>
        <w:t xml:space="preserve"> dem ewigen </w:t>
      </w:r>
      <w:proofErr w:type="spellStart"/>
      <w:r>
        <w:t>läben</w:t>
      </w:r>
      <w:proofErr w:type="spellEnd"/>
      <w:r>
        <w:t xml:space="preserve">, dann wo er </w:t>
      </w:r>
      <w:proofErr w:type="spellStart"/>
      <w:r>
        <w:t>warlich</w:t>
      </w:r>
      <w:proofErr w:type="spellEnd"/>
      <w:r>
        <w:t xml:space="preserve"> ist, do ist </w:t>
      </w:r>
      <w:proofErr w:type="spellStart"/>
      <w:r>
        <w:t>ouch</w:t>
      </w:r>
      <w:proofErr w:type="spellEnd"/>
      <w:r>
        <w:t xml:space="preserve"> die lieb </w:t>
      </w:r>
      <w:proofErr w:type="spellStart"/>
      <w:r>
        <w:t>vnd</w:t>
      </w:r>
      <w:proofErr w:type="spellEnd"/>
      <w:r>
        <w:t xml:space="preserve"> </w:t>
      </w:r>
      <w:proofErr w:type="spellStart"/>
      <w:r>
        <w:t>forcht</w:t>
      </w:r>
      <w:proofErr w:type="spellEnd"/>
      <w:r>
        <w:t xml:space="preserve"> Gottes, </w:t>
      </w:r>
      <w:proofErr w:type="spellStart"/>
      <w:r>
        <w:t>vnd</w:t>
      </w:r>
      <w:proofErr w:type="spellEnd"/>
      <w:r>
        <w:t xml:space="preserve"> werden die rechten </w:t>
      </w:r>
      <w:proofErr w:type="spellStart"/>
      <w:r>
        <w:t>guoten</w:t>
      </w:r>
      <w:proofErr w:type="spellEnd"/>
      <w:r>
        <w:t xml:space="preserve"> </w:t>
      </w:r>
      <w:proofErr w:type="spellStart"/>
      <w:r>
        <w:t>werck</w:t>
      </w:r>
      <w:proofErr w:type="spellEnd"/>
      <w:r>
        <w:t xml:space="preserve"> hernach </w:t>
      </w:r>
      <w:proofErr w:type="spellStart"/>
      <w:r>
        <w:t>volgen</w:t>
      </w:r>
      <w:proofErr w:type="spellEnd"/>
      <w:r>
        <w:t xml:space="preserve">, </w:t>
      </w:r>
      <w:proofErr w:type="spellStart"/>
      <w:r>
        <w:t>vnd</w:t>
      </w:r>
      <w:proofErr w:type="spellEnd"/>
      <w:r>
        <w:t xml:space="preserve"> man </w:t>
      </w:r>
      <w:proofErr w:type="spellStart"/>
      <w:r>
        <w:t>würt</w:t>
      </w:r>
      <w:proofErr w:type="spellEnd"/>
      <w:r>
        <w:t xml:space="preserve"> die </w:t>
      </w:r>
      <w:proofErr w:type="spellStart"/>
      <w:r>
        <w:t>gebott</w:t>
      </w:r>
      <w:proofErr w:type="spellEnd"/>
      <w:r>
        <w:t xml:space="preserve"> Gottes halten, wo aber solche </w:t>
      </w:r>
      <w:proofErr w:type="spellStart"/>
      <w:r>
        <w:t>werck</w:t>
      </w:r>
      <w:proofErr w:type="spellEnd"/>
      <w:r>
        <w:t xml:space="preserve"> </w:t>
      </w:r>
      <w:proofErr w:type="spellStart"/>
      <w:r>
        <w:t>nit</w:t>
      </w:r>
      <w:proofErr w:type="spellEnd"/>
      <w:r>
        <w:t xml:space="preserve"> </w:t>
      </w:r>
      <w:proofErr w:type="spellStart"/>
      <w:r>
        <w:t>volgen</w:t>
      </w:r>
      <w:proofErr w:type="spellEnd"/>
      <w:r>
        <w:t xml:space="preserve">, ist der </w:t>
      </w:r>
      <w:proofErr w:type="spellStart"/>
      <w:r>
        <w:t>gloub</w:t>
      </w:r>
      <w:proofErr w:type="spellEnd"/>
      <w:r>
        <w:t xml:space="preserve"> falsch </w:t>
      </w:r>
      <w:proofErr w:type="spellStart"/>
      <w:r>
        <w:t>vnd</w:t>
      </w:r>
      <w:proofErr w:type="spellEnd"/>
      <w:r>
        <w:t xml:space="preserve"> nichts </w:t>
      </w:r>
      <w:proofErr w:type="spellStart"/>
      <w:r>
        <w:t>werdt</w:t>
      </w:r>
      <w:proofErr w:type="spellEnd"/>
      <w:r>
        <w:t>.</w:t>
      </w:r>
    </w:p>
    <w:p w14:paraId="2B3E80AD" w14:textId="77777777" w:rsidR="00B6639F" w:rsidRDefault="00B6639F" w:rsidP="00B6639F">
      <w:pPr>
        <w:pStyle w:val="level1"/>
        <w:numPr>
          <w:ilvl w:val="0"/>
          <w:numId w:val="1"/>
        </w:numPr>
      </w:pPr>
      <w:r>
        <w:rPr>
          <w:rStyle w:val="Fett"/>
          <w:rFonts w:eastAsiaTheme="majorEastAsia"/>
        </w:rPr>
        <w:t>Frag.</w:t>
      </w:r>
      <w:r>
        <w:t xml:space="preserve"> Was </w:t>
      </w:r>
      <w:proofErr w:type="spellStart"/>
      <w:r>
        <w:t>hatt</w:t>
      </w:r>
      <w:proofErr w:type="spellEnd"/>
      <w:r>
        <w:t xml:space="preserve"> dir Gott </w:t>
      </w:r>
      <w:proofErr w:type="spellStart"/>
      <w:r>
        <w:t>gebotten</w:t>
      </w:r>
      <w:proofErr w:type="spellEnd"/>
      <w:r>
        <w:t xml:space="preserve">? </w:t>
      </w:r>
      <w:proofErr w:type="spellStart"/>
      <w:r>
        <w:rPr>
          <w:rStyle w:val="Fett"/>
          <w:rFonts w:eastAsiaTheme="majorEastAsia"/>
        </w:rPr>
        <w:t>Ant</w:t>
      </w:r>
      <w:proofErr w:type="spellEnd"/>
      <w:r>
        <w:rPr>
          <w:rStyle w:val="Fett"/>
          <w:rFonts w:eastAsiaTheme="majorEastAsia"/>
        </w:rPr>
        <w:t>.</w:t>
      </w:r>
      <w:r>
        <w:t xml:space="preserve"> Das ich </w:t>
      </w:r>
      <w:proofErr w:type="spellStart"/>
      <w:r>
        <w:t>jm</w:t>
      </w:r>
      <w:proofErr w:type="spellEnd"/>
      <w:r>
        <w:t xml:space="preserve"> </w:t>
      </w:r>
      <w:proofErr w:type="spellStart"/>
      <w:r>
        <w:t>vertrüwe</w:t>
      </w:r>
      <w:proofErr w:type="spellEnd"/>
      <w:r>
        <w:t xml:space="preserve">, </w:t>
      </w:r>
      <w:proofErr w:type="spellStart"/>
      <w:r>
        <w:t>vnd</w:t>
      </w:r>
      <w:proofErr w:type="spellEnd"/>
      <w:r>
        <w:t xml:space="preserve"> </w:t>
      </w:r>
      <w:proofErr w:type="spellStart"/>
      <w:r>
        <w:t>jn</w:t>
      </w:r>
      <w:proofErr w:type="spellEnd"/>
      <w:r>
        <w:t xml:space="preserve"> über alles, das do ist, lieb habe </w:t>
      </w:r>
      <w:proofErr w:type="spellStart"/>
      <w:r>
        <w:t>vnd</w:t>
      </w:r>
      <w:proofErr w:type="spellEnd"/>
      <w:r>
        <w:t xml:space="preserve"> </w:t>
      </w:r>
      <w:proofErr w:type="spellStart"/>
      <w:r>
        <w:t>mynem</w:t>
      </w:r>
      <w:proofErr w:type="spellEnd"/>
      <w:r>
        <w:t xml:space="preserve"> nächsten </w:t>
      </w:r>
      <w:proofErr w:type="spellStart"/>
      <w:r>
        <w:t>thüy</w:t>
      </w:r>
      <w:proofErr w:type="spellEnd"/>
      <w:r>
        <w:t xml:space="preserve">, das ich will das man mir </w:t>
      </w:r>
      <w:proofErr w:type="spellStart"/>
      <w:r>
        <w:t>thüy</w:t>
      </w:r>
      <w:proofErr w:type="spellEnd"/>
      <w:r>
        <w:t xml:space="preserve">, </w:t>
      </w:r>
      <w:proofErr w:type="spellStart"/>
      <w:r>
        <w:t>vnd</w:t>
      </w:r>
      <w:proofErr w:type="spellEnd"/>
      <w:r>
        <w:t xml:space="preserve"> </w:t>
      </w:r>
      <w:proofErr w:type="spellStart"/>
      <w:r>
        <w:t>jn</w:t>
      </w:r>
      <w:proofErr w:type="spellEnd"/>
      <w:r>
        <w:t xml:space="preserve"> erlaß, das ich </w:t>
      </w:r>
      <w:proofErr w:type="spellStart"/>
      <w:r>
        <w:t>vngern</w:t>
      </w:r>
      <w:proofErr w:type="spellEnd"/>
      <w:r>
        <w:t xml:space="preserve"> hab.</w:t>
      </w:r>
    </w:p>
    <w:p w14:paraId="17DB378E" w14:textId="77777777" w:rsidR="00B6639F" w:rsidRDefault="00B6639F" w:rsidP="00B6639F">
      <w:pPr>
        <w:pStyle w:val="level1"/>
        <w:numPr>
          <w:ilvl w:val="0"/>
          <w:numId w:val="1"/>
        </w:numPr>
      </w:pPr>
      <w:r>
        <w:rPr>
          <w:rStyle w:val="Fett"/>
          <w:rFonts w:eastAsiaTheme="majorEastAsia"/>
        </w:rPr>
        <w:t>Frag.</w:t>
      </w:r>
      <w:r>
        <w:t xml:space="preserve"> </w:t>
      </w:r>
      <w:proofErr w:type="spellStart"/>
      <w:r>
        <w:t>Hatt</w:t>
      </w:r>
      <w:proofErr w:type="spellEnd"/>
      <w:r>
        <w:t xml:space="preserve"> </w:t>
      </w:r>
      <w:proofErr w:type="spellStart"/>
      <w:r>
        <w:t>dis</w:t>
      </w:r>
      <w:proofErr w:type="spellEnd"/>
      <w:r>
        <w:t xml:space="preserve"> </w:t>
      </w:r>
      <w:proofErr w:type="spellStart"/>
      <w:r>
        <w:t>nit</w:t>
      </w:r>
      <w:proofErr w:type="spellEnd"/>
      <w:r>
        <w:t xml:space="preserve"> Gott </w:t>
      </w:r>
      <w:proofErr w:type="spellStart"/>
      <w:r>
        <w:t>ouch</w:t>
      </w:r>
      <w:proofErr w:type="spellEnd"/>
      <w:r>
        <w:t xml:space="preserve"> die zehen </w:t>
      </w:r>
      <w:proofErr w:type="spellStart"/>
      <w:r>
        <w:t>gebott</w:t>
      </w:r>
      <w:proofErr w:type="spellEnd"/>
      <w:r>
        <w:t xml:space="preserve"> </w:t>
      </w:r>
      <w:proofErr w:type="spellStart"/>
      <w:r>
        <w:t>gebotten</w:t>
      </w:r>
      <w:proofErr w:type="spellEnd"/>
      <w:r>
        <w:t xml:space="preserve">? </w:t>
      </w:r>
      <w:proofErr w:type="spellStart"/>
      <w:r>
        <w:rPr>
          <w:rStyle w:val="Fett"/>
          <w:rFonts w:eastAsiaTheme="majorEastAsia"/>
        </w:rPr>
        <w:t>Ant</w:t>
      </w:r>
      <w:proofErr w:type="spellEnd"/>
      <w:r>
        <w:rPr>
          <w:rStyle w:val="Fett"/>
          <w:rFonts w:eastAsiaTheme="majorEastAsia"/>
        </w:rPr>
        <w:t>.</w:t>
      </w:r>
      <w:r>
        <w:t xml:space="preserve"> Ja, aber </w:t>
      </w:r>
      <w:proofErr w:type="spellStart"/>
      <w:r>
        <w:t>sy</w:t>
      </w:r>
      <w:proofErr w:type="spellEnd"/>
      <w:r>
        <w:t xml:space="preserve"> sind darin begriffen.</w:t>
      </w:r>
    </w:p>
    <w:p w14:paraId="4FEEF9BC" w14:textId="77777777" w:rsidR="00B6639F" w:rsidRDefault="00B6639F" w:rsidP="00B6639F">
      <w:pPr>
        <w:pStyle w:val="level1"/>
        <w:numPr>
          <w:ilvl w:val="0"/>
          <w:numId w:val="1"/>
        </w:numPr>
      </w:pPr>
      <w:r>
        <w:rPr>
          <w:rStyle w:val="Fett"/>
          <w:rFonts w:eastAsiaTheme="majorEastAsia"/>
        </w:rPr>
        <w:t>Frag.</w:t>
      </w:r>
      <w:r>
        <w:t xml:space="preserve"> Sag mir die zehen </w:t>
      </w:r>
      <w:proofErr w:type="spellStart"/>
      <w:r>
        <w:t>gebott</w:t>
      </w:r>
      <w:proofErr w:type="spellEnd"/>
      <w:r>
        <w:t xml:space="preserve">? </w:t>
      </w:r>
      <w:proofErr w:type="spellStart"/>
      <w:r>
        <w:rPr>
          <w:rStyle w:val="Fett"/>
          <w:rFonts w:eastAsiaTheme="majorEastAsia"/>
        </w:rPr>
        <w:t>Ant</w:t>
      </w:r>
      <w:proofErr w:type="spellEnd"/>
      <w:r>
        <w:rPr>
          <w:rStyle w:val="Fett"/>
          <w:rFonts w:eastAsiaTheme="majorEastAsia"/>
        </w:rPr>
        <w:t>.</w:t>
      </w:r>
      <w:r>
        <w:t xml:space="preserve"> Du </w:t>
      </w:r>
      <w:proofErr w:type="spellStart"/>
      <w:r>
        <w:t>solt</w:t>
      </w:r>
      <w:proofErr w:type="spellEnd"/>
      <w:r>
        <w:t xml:space="preserve"> </w:t>
      </w:r>
      <w:proofErr w:type="spellStart"/>
      <w:r>
        <w:t>nit</w:t>
      </w:r>
      <w:proofErr w:type="spellEnd"/>
      <w:r>
        <w:t xml:space="preserve"> rc.</w:t>
      </w:r>
    </w:p>
    <w:p w14:paraId="1DEF6F26" w14:textId="77777777" w:rsidR="00B6639F" w:rsidRDefault="00B6639F" w:rsidP="00B6639F">
      <w:pPr>
        <w:pStyle w:val="level1"/>
        <w:numPr>
          <w:ilvl w:val="0"/>
          <w:numId w:val="1"/>
        </w:numPr>
      </w:pPr>
      <w:r>
        <w:rPr>
          <w:rStyle w:val="Fett"/>
          <w:rFonts w:eastAsiaTheme="majorEastAsia"/>
        </w:rPr>
        <w:t>Frag.</w:t>
      </w:r>
      <w:r>
        <w:t xml:space="preserve"> </w:t>
      </w:r>
      <w:proofErr w:type="spellStart"/>
      <w:r>
        <w:t>Helt</w:t>
      </w:r>
      <w:proofErr w:type="spellEnd"/>
      <w:r>
        <w:t xml:space="preserve"> </w:t>
      </w:r>
      <w:proofErr w:type="spellStart"/>
      <w:r>
        <w:t>mann</w:t>
      </w:r>
      <w:proofErr w:type="spellEnd"/>
      <w:r>
        <w:t xml:space="preserve"> </w:t>
      </w:r>
      <w:proofErr w:type="spellStart"/>
      <w:r>
        <w:t>ouch</w:t>
      </w:r>
      <w:proofErr w:type="spellEnd"/>
      <w:r>
        <w:t xml:space="preserve"> die zehen </w:t>
      </w:r>
      <w:proofErr w:type="spellStart"/>
      <w:r>
        <w:t>gebott</w:t>
      </w:r>
      <w:proofErr w:type="spellEnd"/>
      <w:r>
        <w:t xml:space="preserve">, wo man </w:t>
      </w:r>
      <w:proofErr w:type="spellStart"/>
      <w:r>
        <w:t>sy</w:t>
      </w:r>
      <w:proofErr w:type="spellEnd"/>
      <w:r>
        <w:t xml:space="preserve"> </w:t>
      </w:r>
      <w:proofErr w:type="spellStart"/>
      <w:r>
        <w:t>alleyn</w:t>
      </w:r>
      <w:proofErr w:type="spellEnd"/>
      <w:r>
        <w:t xml:space="preserve"> </w:t>
      </w:r>
      <w:proofErr w:type="spellStart"/>
      <w:r>
        <w:t>üsserlich</w:t>
      </w:r>
      <w:proofErr w:type="spellEnd"/>
      <w:r>
        <w:t xml:space="preserve"> </w:t>
      </w:r>
      <w:proofErr w:type="spellStart"/>
      <w:r>
        <w:t>thuot</w:t>
      </w:r>
      <w:proofErr w:type="spellEnd"/>
      <w:r>
        <w:t xml:space="preserve">, so man </w:t>
      </w:r>
      <w:proofErr w:type="spellStart"/>
      <w:r>
        <w:t>nit</w:t>
      </w:r>
      <w:proofErr w:type="spellEnd"/>
      <w:r>
        <w:t xml:space="preserve"> </w:t>
      </w:r>
      <w:proofErr w:type="spellStart"/>
      <w:r>
        <w:t>stilt</w:t>
      </w:r>
      <w:proofErr w:type="spellEnd"/>
      <w:r>
        <w:t xml:space="preserve">, noch </w:t>
      </w:r>
      <w:proofErr w:type="spellStart"/>
      <w:r>
        <w:t>eebricht</w:t>
      </w:r>
      <w:proofErr w:type="spellEnd"/>
      <w:r>
        <w:t xml:space="preserve">? </w:t>
      </w:r>
      <w:proofErr w:type="spellStart"/>
      <w:r>
        <w:rPr>
          <w:rStyle w:val="Fett"/>
          <w:rFonts w:eastAsiaTheme="majorEastAsia"/>
        </w:rPr>
        <w:t>Ant</w:t>
      </w:r>
      <w:proofErr w:type="spellEnd"/>
      <w:r>
        <w:rPr>
          <w:rStyle w:val="Fett"/>
          <w:rFonts w:eastAsiaTheme="majorEastAsia"/>
        </w:rPr>
        <w:t>.</w:t>
      </w:r>
      <w:r>
        <w:t xml:space="preserve"> </w:t>
      </w:r>
      <w:proofErr w:type="spellStart"/>
      <w:r>
        <w:t>Neyn</w:t>
      </w:r>
      <w:proofErr w:type="spellEnd"/>
      <w:r>
        <w:t xml:space="preserve">, Gott will </w:t>
      </w:r>
      <w:proofErr w:type="spellStart"/>
      <w:r>
        <w:t>zuouorab</w:t>
      </w:r>
      <w:proofErr w:type="spellEnd"/>
      <w:r>
        <w:t xml:space="preserve"> das </w:t>
      </w:r>
      <w:proofErr w:type="spellStart"/>
      <w:r>
        <w:t>hertz</w:t>
      </w:r>
      <w:proofErr w:type="spellEnd"/>
      <w:r>
        <w:t xml:space="preserve"> </w:t>
      </w:r>
      <w:proofErr w:type="spellStart"/>
      <w:r>
        <w:t>han</w:t>
      </w:r>
      <w:proofErr w:type="spellEnd"/>
      <w:r>
        <w:t>.</w:t>
      </w:r>
    </w:p>
    <w:p w14:paraId="0587D415" w14:textId="77777777" w:rsidR="00B6639F" w:rsidRDefault="00B6639F" w:rsidP="00B6639F">
      <w:pPr>
        <w:pStyle w:val="level1"/>
        <w:numPr>
          <w:ilvl w:val="0"/>
          <w:numId w:val="1"/>
        </w:numPr>
      </w:pPr>
      <w:r>
        <w:rPr>
          <w:rStyle w:val="Fett"/>
          <w:rFonts w:eastAsiaTheme="majorEastAsia"/>
        </w:rPr>
        <w:t>Frag.</w:t>
      </w:r>
      <w:r>
        <w:t xml:space="preserve"> Wer ist </w:t>
      </w:r>
      <w:proofErr w:type="spellStart"/>
      <w:r>
        <w:t>eyn</w:t>
      </w:r>
      <w:proofErr w:type="spellEnd"/>
      <w:r>
        <w:t xml:space="preserve"> </w:t>
      </w:r>
      <w:proofErr w:type="spellStart"/>
      <w:r>
        <w:t>abgötterer</w:t>
      </w:r>
      <w:proofErr w:type="spellEnd"/>
      <w:r>
        <w:t xml:space="preserve">? </w:t>
      </w:r>
      <w:proofErr w:type="spellStart"/>
      <w:r>
        <w:rPr>
          <w:rStyle w:val="Fett"/>
          <w:rFonts w:eastAsiaTheme="majorEastAsia"/>
        </w:rPr>
        <w:t>Ant</w:t>
      </w:r>
      <w:proofErr w:type="spellEnd"/>
      <w:r>
        <w:rPr>
          <w:rStyle w:val="Fett"/>
          <w:rFonts w:eastAsiaTheme="majorEastAsia"/>
        </w:rPr>
        <w:t>.</w:t>
      </w:r>
      <w:r>
        <w:t xml:space="preserve"> Der etwas lieber </w:t>
      </w:r>
      <w:proofErr w:type="spellStart"/>
      <w:r>
        <w:t>hatt</w:t>
      </w:r>
      <w:proofErr w:type="spellEnd"/>
      <w:r>
        <w:t xml:space="preserve">, dann Gott: Dann </w:t>
      </w:r>
      <w:proofErr w:type="spellStart"/>
      <w:r>
        <w:t>wz</w:t>
      </w:r>
      <w:proofErr w:type="spellEnd"/>
      <w:r>
        <w:t xml:space="preserve"> </w:t>
      </w:r>
      <w:proofErr w:type="spellStart"/>
      <w:r>
        <w:t>yemant</w:t>
      </w:r>
      <w:proofErr w:type="spellEnd"/>
      <w:r>
        <w:t xml:space="preserve"> lieber hat, dann Gott, das ist </w:t>
      </w:r>
      <w:proofErr w:type="spellStart"/>
      <w:r>
        <w:t>syn</w:t>
      </w:r>
      <w:proofErr w:type="spellEnd"/>
      <w:r>
        <w:t xml:space="preserve"> </w:t>
      </w:r>
      <w:proofErr w:type="spellStart"/>
      <w:r>
        <w:t>abgott</w:t>
      </w:r>
      <w:proofErr w:type="spellEnd"/>
      <w:r>
        <w:t>.</w:t>
      </w:r>
    </w:p>
    <w:p w14:paraId="46DFE3D9" w14:textId="77777777" w:rsidR="00B6639F" w:rsidRDefault="00B6639F" w:rsidP="00B6639F">
      <w:pPr>
        <w:pStyle w:val="level1"/>
        <w:numPr>
          <w:ilvl w:val="0"/>
          <w:numId w:val="1"/>
        </w:numPr>
      </w:pPr>
      <w:r>
        <w:rPr>
          <w:rStyle w:val="Fett"/>
          <w:rFonts w:eastAsiaTheme="majorEastAsia"/>
        </w:rPr>
        <w:t>Frag.</w:t>
      </w:r>
      <w:r>
        <w:t xml:space="preserve"> Wer </w:t>
      </w:r>
      <w:proofErr w:type="spellStart"/>
      <w:r>
        <w:t>nimpt</w:t>
      </w:r>
      <w:proofErr w:type="spellEnd"/>
      <w:r>
        <w:t xml:space="preserve"> den </w:t>
      </w:r>
      <w:proofErr w:type="spellStart"/>
      <w:r>
        <w:t>nammen</w:t>
      </w:r>
      <w:proofErr w:type="spellEnd"/>
      <w:r>
        <w:t xml:space="preserve"> Gottes üppig in </w:t>
      </w:r>
      <w:proofErr w:type="spellStart"/>
      <w:r>
        <w:t>mund</w:t>
      </w:r>
      <w:proofErr w:type="spellEnd"/>
      <w:r>
        <w:t xml:space="preserve">? </w:t>
      </w:r>
      <w:proofErr w:type="spellStart"/>
      <w:r>
        <w:rPr>
          <w:rStyle w:val="Fett"/>
          <w:rFonts w:eastAsiaTheme="majorEastAsia"/>
        </w:rPr>
        <w:t>Ant</w:t>
      </w:r>
      <w:proofErr w:type="spellEnd"/>
      <w:r>
        <w:rPr>
          <w:rStyle w:val="Fett"/>
          <w:rFonts w:eastAsiaTheme="majorEastAsia"/>
        </w:rPr>
        <w:t>.</w:t>
      </w:r>
      <w:r>
        <w:t xml:space="preserve"> Der Gotts </w:t>
      </w:r>
      <w:proofErr w:type="spellStart"/>
      <w:r>
        <w:t>nammen</w:t>
      </w:r>
      <w:proofErr w:type="spellEnd"/>
      <w:r>
        <w:t xml:space="preserve"> anders nennet, dann mit </w:t>
      </w:r>
      <w:proofErr w:type="spellStart"/>
      <w:r>
        <w:t>eeren</w:t>
      </w:r>
      <w:proofErr w:type="spellEnd"/>
      <w:r>
        <w:t>.</w:t>
      </w:r>
    </w:p>
    <w:p w14:paraId="1634DAD8" w14:textId="77777777" w:rsidR="00B6639F" w:rsidRDefault="00B6639F" w:rsidP="00B6639F">
      <w:pPr>
        <w:pStyle w:val="level1"/>
        <w:numPr>
          <w:ilvl w:val="0"/>
          <w:numId w:val="1"/>
        </w:numPr>
      </w:pPr>
      <w:r>
        <w:rPr>
          <w:rStyle w:val="Fett"/>
          <w:rFonts w:eastAsiaTheme="majorEastAsia"/>
        </w:rPr>
        <w:t>Frag.</w:t>
      </w:r>
      <w:r>
        <w:t xml:space="preserve"> Wer hallt den </w:t>
      </w:r>
      <w:proofErr w:type="spellStart"/>
      <w:r>
        <w:t>Sabath</w:t>
      </w:r>
      <w:proofErr w:type="spellEnd"/>
      <w:r>
        <w:t xml:space="preserve"> recht? </w:t>
      </w:r>
      <w:proofErr w:type="spellStart"/>
      <w:r>
        <w:rPr>
          <w:rStyle w:val="Fett"/>
          <w:rFonts w:eastAsiaTheme="majorEastAsia"/>
        </w:rPr>
        <w:t>Ant</w:t>
      </w:r>
      <w:proofErr w:type="spellEnd"/>
      <w:r>
        <w:rPr>
          <w:rStyle w:val="Fett"/>
          <w:rFonts w:eastAsiaTheme="majorEastAsia"/>
        </w:rPr>
        <w:t>.</w:t>
      </w:r>
      <w:r>
        <w:t xml:space="preserve"> Der von </w:t>
      </w:r>
      <w:proofErr w:type="spellStart"/>
      <w:r>
        <w:t>sünden</w:t>
      </w:r>
      <w:proofErr w:type="spellEnd"/>
      <w:r>
        <w:t xml:space="preserve"> </w:t>
      </w:r>
      <w:proofErr w:type="spellStart"/>
      <w:r>
        <w:t>abwycht</w:t>
      </w:r>
      <w:proofErr w:type="spellEnd"/>
      <w:r>
        <w:t xml:space="preserve"> </w:t>
      </w:r>
      <w:proofErr w:type="spellStart"/>
      <w:r>
        <w:t>vnd</w:t>
      </w:r>
      <w:proofErr w:type="spellEnd"/>
      <w:r>
        <w:t xml:space="preserve"> in Gott </w:t>
      </w:r>
      <w:proofErr w:type="spellStart"/>
      <w:r>
        <w:t>ruow</w:t>
      </w:r>
      <w:proofErr w:type="spellEnd"/>
      <w:r>
        <w:t xml:space="preserve"> hat.</w:t>
      </w:r>
    </w:p>
    <w:p w14:paraId="04BC503D" w14:textId="77777777" w:rsidR="00B6639F" w:rsidRDefault="00B6639F" w:rsidP="00B6639F">
      <w:pPr>
        <w:pStyle w:val="level1"/>
        <w:numPr>
          <w:ilvl w:val="0"/>
          <w:numId w:val="1"/>
        </w:numPr>
      </w:pPr>
      <w:r>
        <w:rPr>
          <w:rStyle w:val="Fett"/>
          <w:rFonts w:eastAsiaTheme="majorEastAsia"/>
        </w:rPr>
        <w:t>Frag.</w:t>
      </w:r>
      <w:r>
        <w:t xml:space="preserve"> Wer </w:t>
      </w:r>
      <w:proofErr w:type="spellStart"/>
      <w:r>
        <w:t>helt</w:t>
      </w:r>
      <w:proofErr w:type="spellEnd"/>
      <w:r>
        <w:t xml:space="preserve"> </w:t>
      </w:r>
      <w:proofErr w:type="spellStart"/>
      <w:r>
        <w:t>vatter</w:t>
      </w:r>
      <w:proofErr w:type="spellEnd"/>
      <w:r>
        <w:t xml:space="preserve"> </w:t>
      </w:r>
      <w:proofErr w:type="spellStart"/>
      <w:r>
        <w:t>vnd</w:t>
      </w:r>
      <w:proofErr w:type="spellEnd"/>
      <w:r>
        <w:t xml:space="preserve"> </w:t>
      </w:r>
      <w:proofErr w:type="spellStart"/>
      <w:r>
        <w:t>muoter</w:t>
      </w:r>
      <w:proofErr w:type="spellEnd"/>
      <w:r>
        <w:t xml:space="preserve"> in </w:t>
      </w:r>
      <w:proofErr w:type="spellStart"/>
      <w:r>
        <w:t>eeren</w:t>
      </w:r>
      <w:proofErr w:type="spellEnd"/>
      <w:r>
        <w:t xml:space="preserve">? </w:t>
      </w:r>
      <w:proofErr w:type="spellStart"/>
      <w:r>
        <w:rPr>
          <w:rStyle w:val="Fett"/>
          <w:rFonts w:eastAsiaTheme="majorEastAsia"/>
        </w:rPr>
        <w:t>Ant</w:t>
      </w:r>
      <w:proofErr w:type="spellEnd"/>
      <w:r>
        <w:rPr>
          <w:rStyle w:val="Fett"/>
          <w:rFonts w:eastAsiaTheme="majorEastAsia"/>
        </w:rPr>
        <w:t>.</w:t>
      </w:r>
      <w:r>
        <w:t xml:space="preserve"> Der gehorsam ist einer Christlichen </w:t>
      </w:r>
      <w:proofErr w:type="spellStart"/>
      <w:r>
        <w:t>gemeyn</w:t>
      </w:r>
      <w:proofErr w:type="spellEnd"/>
      <w:r>
        <w:t xml:space="preserve">, weltlicher </w:t>
      </w:r>
      <w:proofErr w:type="spellStart"/>
      <w:r>
        <w:t>oberkeyt</w:t>
      </w:r>
      <w:proofErr w:type="spellEnd"/>
      <w:r>
        <w:t xml:space="preserve">, </w:t>
      </w:r>
      <w:proofErr w:type="spellStart"/>
      <w:r>
        <w:t>ouch</w:t>
      </w:r>
      <w:proofErr w:type="spellEnd"/>
      <w:r>
        <w:t xml:space="preserve"> </w:t>
      </w:r>
      <w:proofErr w:type="spellStart"/>
      <w:r>
        <w:t>seynem</w:t>
      </w:r>
      <w:proofErr w:type="spellEnd"/>
      <w:r>
        <w:t xml:space="preserve"> </w:t>
      </w:r>
      <w:proofErr w:type="spellStart"/>
      <w:r>
        <w:t>vatter</w:t>
      </w:r>
      <w:proofErr w:type="spellEnd"/>
      <w:r>
        <w:t xml:space="preserve"> </w:t>
      </w:r>
      <w:proofErr w:type="spellStart"/>
      <w:r>
        <w:t>vnd</w:t>
      </w:r>
      <w:proofErr w:type="spellEnd"/>
      <w:r>
        <w:t xml:space="preserve"> </w:t>
      </w:r>
      <w:proofErr w:type="spellStart"/>
      <w:r>
        <w:t>muoter</w:t>
      </w:r>
      <w:proofErr w:type="spellEnd"/>
      <w:r>
        <w:t xml:space="preserve"> </w:t>
      </w:r>
      <w:proofErr w:type="spellStart"/>
      <w:r>
        <w:t>guots</w:t>
      </w:r>
      <w:proofErr w:type="spellEnd"/>
      <w:r>
        <w:t xml:space="preserve"> </w:t>
      </w:r>
      <w:proofErr w:type="spellStart"/>
      <w:r>
        <w:t>thuot</w:t>
      </w:r>
      <w:proofErr w:type="spellEnd"/>
      <w:r>
        <w:t xml:space="preserve">, </w:t>
      </w:r>
      <w:proofErr w:type="spellStart"/>
      <w:r>
        <w:t>vnd</w:t>
      </w:r>
      <w:proofErr w:type="spellEnd"/>
      <w:r>
        <w:t xml:space="preserve"> mit willigem </w:t>
      </w:r>
      <w:proofErr w:type="spellStart"/>
      <w:r>
        <w:t>gemüt</w:t>
      </w:r>
      <w:proofErr w:type="spellEnd"/>
      <w:r>
        <w:t xml:space="preserve"> </w:t>
      </w:r>
      <w:proofErr w:type="spellStart"/>
      <w:r>
        <w:t>thuot</w:t>
      </w:r>
      <w:proofErr w:type="spellEnd"/>
      <w:r>
        <w:t xml:space="preserve"> er allen </w:t>
      </w:r>
      <w:proofErr w:type="spellStart"/>
      <w:r>
        <w:t>guots</w:t>
      </w:r>
      <w:proofErr w:type="spellEnd"/>
      <w:r>
        <w:t xml:space="preserve">, wenn ers vermag, dem der es </w:t>
      </w:r>
      <w:proofErr w:type="spellStart"/>
      <w:r>
        <w:t>bedarff</w:t>
      </w:r>
      <w:proofErr w:type="spellEnd"/>
      <w:r>
        <w:t>.</w:t>
      </w:r>
    </w:p>
    <w:p w14:paraId="475ED760" w14:textId="77777777" w:rsidR="00B6639F" w:rsidRDefault="00B6639F" w:rsidP="00B6639F">
      <w:pPr>
        <w:pStyle w:val="level1"/>
        <w:numPr>
          <w:ilvl w:val="0"/>
          <w:numId w:val="1"/>
        </w:numPr>
      </w:pPr>
      <w:r>
        <w:rPr>
          <w:rStyle w:val="Fett"/>
          <w:rFonts w:eastAsiaTheme="majorEastAsia"/>
        </w:rPr>
        <w:t>Frag.</w:t>
      </w:r>
      <w:r>
        <w:t xml:space="preserve"> Wer ist </w:t>
      </w:r>
      <w:proofErr w:type="spellStart"/>
      <w:r>
        <w:t>eyn</w:t>
      </w:r>
      <w:proofErr w:type="spellEnd"/>
      <w:r>
        <w:t xml:space="preserve"> </w:t>
      </w:r>
      <w:proofErr w:type="spellStart"/>
      <w:r>
        <w:t>todschläger</w:t>
      </w:r>
      <w:proofErr w:type="spellEnd"/>
      <w:r>
        <w:t xml:space="preserve">? </w:t>
      </w:r>
      <w:proofErr w:type="spellStart"/>
      <w:r>
        <w:rPr>
          <w:rStyle w:val="Fett"/>
          <w:rFonts w:eastAsiaTheme="majorEastAsia"/>
        </w:rPr>
        <w:t>Ant</w:t>
      </w:r>
      <w:proofErr w:type="spellEnd"/>
      <w:r>
        <w:rPr>
          <w:rStyle w:val="Fett"/>
          <w:rFonts w:eastAsiaTheme="majorEastAsia"/>
        </w:rPr>
        <w:t>.</w:t>
      </w:r>
      <w:r>
        <w:t xml:space="preserve"> Wer </w:t>
      </w:r>
      <w:proofErr w:type="spellStart"/>
      <w:r>
        <w:t>eyn</w:t>
      </w:r>
      <w:proofErr w:type="spellEnd"/>
      <w:r>
        <w:t xml:space="preserve"> </w:t>
      </w:r>
      <w:proofErr w:type="spellStart"/>
      <w:r>
        <w:t>rydig</w:t>
      </w:r>
      <w:proofErr w:type="spellEnd"/>
      <w:r>
        <w:t xml:space="preserve"> oder zornmütig </w:t>
      </w:r>
      <w:proofErr w:type="spellStart"/>
      <w:r>
        <w:t>hertz</w:t>
      </w:r>
      <w:proofErr w:type="spellEnd"/>
      <w:r>
        <w:t xml:space="preserve"> hat.</w:t>
      </w:r>
    </w:p>
    <w:p w14:paraId="1C7965F4" w14:textId="77777777" w:rsidR="00B6639F" w:rsidRDefault="00B6639F" w:rsidP="00B6639F">
      <w:pPr>
        <w:pStyle w:val="level1"/>
        <w:numPr>
          <w:ilvl w:val="0"/>
          <w:numId w:val="1"/>
        </w:numPr>
      </w:pPr>
      <w:r>
        <w:rPr>
          <w:rStyle w:val="Fett"/>
          <w:rFonts w:eastAsiaTheme="majorEastAsia"/>
        </w:rPr>
        <w:t>Frag.</w:t>
      </w:r>
      <w:r>
        <w:t xml:space="preserve"> Wer ist </w:t>
      </w:r>
      <w:proofErr w:type="spellStart"/>
      <w:r>
        <w:t>eyn</w:t>
      </w:r>
      <w:proofErr w:type="spellEnd"/>
      <w:r>
        <w:t xml:space="preserve"> </w:t>
      </w:r>
      <w:proofErr w:type="spellStart"/>
      <w:r>
        <w:t>eebrecher</w:t>
      </w:r>
      <w:proofErr w:type="spellEnd"/>
      <w:r>
        <w:t xml:space="preserve"> vor </w:t>
      </w:r>
      <w:proofErr w:type="spellStart"/>
      <w:r>
        <w:t>Got</w:t>
      </w:r>
      <w:proofErr w:type="spellEnd"/>
      <w:r>
        <w:t xml:space="preserve">? </w:t>
      </w:r>
      <w:proofErr w:type="spellStart"/>
      <w:r>
        <w:rPr>
          <w:rStyle w:val="Fett"/>
          <w:rFonts w:eastAsiaTheme="majorEastAsia"/>
        </w:rPr>
        <w:t>Ant</w:t>
      </w:r>
      <w:proofErr w:type="spellEnd"/>
      <w:r>
        <w:rPr>
          <w:rStyle w:val="Fett"/>
          <w:rFonts w:eastAsiaTheme="majorEastAsia"/>
        </w:rPr>
        <w:t>.</w:t>
      </w:r>
      <w:r>
        <w:t xml:space="preserve"> Der </w:t>
      </w:r>
      <w:proofErr w:type="spellStart"/>
      <w:r>
        <w:t>eyn</w:t>
      </w:r>
      <w:proofErr w:type="spellEnd"/>
      <w:r>
        <w:t xml:space="preserve"> </w:t>
      </w:r>
      <w:proofErr w:type="spellStart"/>
      <w:r>
        <w:t>vnkeüsch</w:t>
      </w:r>
      <w:proofErr w:type="spellEnd"/>
      <w:r>
        <w:t xml:space="preserve"> </w:t>
      </w:r>
      <w:proofErr w:type="spellStart"/>
      <w:r>
        <w:t>hertz</w:t>
      </w:r>
      <w:proofErr w:type="spellEnd"/>
      <w:r>
        <w:t xml:space="preserve"> </w:t>
      </w:r>
      <w:proofErr w:type="spellStart"/>
      <w:r>
        <w:t>hatt</w:t>
      </w:r>
      <w:proofErr w:type="spellEnd"/>
      <w:r>
        <w:t>.</w:t>
      </w:r>
    </w:p>
    <w:p w14:paraId="78490094" w14:textId="77777777" w:rsidR="00B6639F" w:rsidRDefault="00B6639F" w:rsidP="00B6639F">
      <w:pPr>
        <w:pStyle w:val="level1"/>
        <w:numPr>
          <w:ilvl w:val="0"/>
          <w:numId w:val="1"/>
        </w:numPr>
      </w:pPr>
      <w:r>
        <w:rPr>
          <w:rStyle w:val="Fett"/>
          <w:rFonts w:eastAsiaTheme="majorEastAsia"/>
        </w:rPr>
        <w:t>Frag.</w:t>
      </w:r>
      <w:r>
        <w:t xml:space="preserve"> Wer ist </w:t>
      </w:r>
      <w:proofErr w:type="spellStart"/>
      <w:r>
        <w:t>eyn</w:t>
      </w:r>
      <w:proofErr w:type="spellEnd"/>
      <w:r>
        <w:t xml:space="preserve"> </w:t>
      </w:r>
      <w:proofErr w:type="spellStart"/>
      <w:r>
        <w:t>dieb</w:t>
      </w:r>
      <w:proofErr w:type="spellEnd"/>
      <w:r>
        <w:t xml:space="preserve"> vor Gott? </w:t>
      </w:r>
      <w:proofErr w:type="spellStart"/>
      <w:r>
        <w:rPr>
          <w:rStyle w:val="Fett"/>
          <w:rFonts w:eastAsiaTheme="majorEastAsia"/>
        </w:rPr>
        <w:t>Ant</w:t>
      </w:r>
      <w:proofErr w:type="spellEnd"/>
      <w:r>
        <w:rPr>
          <w:rStyle w:val="Fett"/>
          <w:rFonts w:eastAsiaTheme="majorEastAsia"/>
        </w:rPr>
        <w:t>.</w:t>
      </w:r>
      <w:r>
        <w:t xml:space="preserve"> Der </w:t>
      </w:r>
      <w:proofErr w:type="spellStart"/>
      <w:r>
        <w:t>eyn</w:t>
      </w:r>
      <w:proofErr w:type="spellEnd"/>
      <w:r>
        <w:t xml:space="preserve"> </w:t>
      </w:r>
      <w:proofErr w:type="spellStart"/>
      <w:r>
        <w:t>gitzig</w:t>
      </w:r>
      <w:proofErr w:type="spellEnd"/>
      <w:r>
        <w:t xml:space="preserve"> </w:t>
      </w:r>
      <w:proofErr w:type="spellStart"/>
      <w:r>
        <w:t>hertz</w:t>
      </w:r>
      <w:proofErr w:type="spellEnd"/>
      <w:r>
        <w:t xml:space="preserve"> </w:t>
      </w:r>
      <w:proofErr w:type="spellStart"/>
      <w:r>
        <w:t>hatt</w:t>
      </w:r>
      <w:proofErr w:type="spellEnd"/>
      <w:r>
        <w:t>.</w:t>
      </w:r>
    </w:p>
    <w:p w14:paraId="23A81DC9" w14:textId="77777777" w:rsidR="00B6639F" w:rsidRDefault="00B6639F" w:rsidP="00B6639F">
      <w:pPr>
        <w:pStyle w:val="level1"/>
        <w:numPr>
          <w:ilvl w:val="0"/>
          <w:numId w:val="1"/>
        </w:numPr>
      </w:pPr>
      <w:r>
        <w:rPr>
          <w:rStyle w:val="Fett"/>
          <w:rFonts w:eastAsiaTheme="majorEastAsia"/>
        </w:rPr>
        <w:t>Frag.</w:t>
      </w:r>
      <w:r>
        <w:t xml:space="preserve"> Wer </w:t>
      </w:r>
      <w:proofErr w:type="spellStart"/>
      <w:r>
        <w:t>schweret</w:t>
      </w:r>
      <w:proofErr w:type="spellEnd"/>
      <w:r>
        <w:t xml:space="preserve"> </w:t>
      </w:r>
      <w:proofErr w:type="spellStart"/>
      <w:r>
        <w:t>meyneydig</w:t>
      </w:r>
      <w:proofErr w:type="spellEnd"/>
      <w:r>
        <w:t xml:space="preserve"> oder falsch oder gibt falsch </w:t>
      </w:r>
      <w:proofErr w:type="spellStart"/>
      <w:r>
        <w:t>zügnuß</w:t>
      </w:r>
      <w:proofErr w:type="spellEnd"/>
      <w:r>
        <w:t xml:space="preserve">? </w:t>
      </w:r>
      <w:proofErr w:type="spellStart"/>
      <w:r>
        <w:rPr>
          <w:rStyle w:val="Fett"/>
          <w:rFonts w:eastAsiaTheme="majorEastAsia"/>
        </w:rPr>
        <w:t>Ant</w:t>
      </w:r>
      <w:proofErr w:type="spellEnd"/>
      <w:r>
        <w:rPr>
          <w:rStyle w:val="Fett"/>
          <w:rFonts w:eastAsiaTheme="majorEastAsia"/>
        </w:rPr>
        <w:t>.</w:t>
      </w:r>
      <w:r>
        <w:t xml:space="preserve"> Der </w:t>
      </w:r>
      <w:proofErr w:type="spellStart"/>
      <w:r>
        <w:t>eyn</w:t>
      </w:r>
      <w:proofErr w:type="spellEnd"/>
      <w:r>
        <w:t xml:space="preserve"> </w:t>
      </w:r>
      <w:proofErr w:type="spellStart"/>
      <w:r>
        <w:t>lugenhafftig</w:t>
      </w:r>
      <w:proofErr w:type="spellEnd"/>
      <w:r>
        <w:t xml:space="preserve"> </w:t>
      </w:r>
      <w:proofErr w:type="spellStart"/>
      <w:r>
        <w:t>hertz</w:t>
      </w:r>
      <w:proofErr w:type="spellEnd"/>
      <w:r>
        <w:t xml:space="preserve"> </w:t>
      </w:r>
      <w:proofErr w:type="spellStart"/>
      <w:r>
        <w:t>hatt</w:t>
      </w:r>
      <w:proofErr w:type="spellEnd"/>
      <w:r>
        <w:t>.</w:t>
      </w:r>
    </w:p>
    <w:p w14:paraId="038B70C7" w14:textId="77777777" w:rsidR="00B6639F" w:rsidRDefault="00B6639F" w:rsidP="00B6639F">
      <w:pPr>
        <w:pStyle w:val="level1"/>
        <w:numPr>
          <w:ilvl w:val="0"/>
          <w:numId w:val="1"/>
        </w:numPr>
      </w:pPr>
      <w:r>
        <w:rPr>
          <w:rStyle w:val="Fett"/>
          <w:rFonts w:eastAsiaTheme="majorEastAsia"/>
        </w:rPr>
        <w:t>Frag.</w:t>
      </w:r>
      <w:r>
        <w:t xml:space="preserve"> Wilt du </w:t>
      </w:r>
      <w:proofErr w:type="spellStart"/>
      <w:r>
        <w:t>ouch</w:t>
      </w:r>
      <w:proofErr w:type="spellEnd"/>
      <w:r>
        <w:t xml:space="preserve"> die </w:t>
      </w:r>
      <w:proofErr w:type="spellStart"/>
      <w:r>
        <w:t>gebott</w:t>
      </w:r>
      <w:proofErr w:type="spellEnd"/>
      <w:r>
        <w:t xml:space="preserve"> Gottes halten? Antwort. Ich will mich </w:t>
      </w:r>
      <w:proofErr w:type="spellStart"/>
      <w:r>
        <w:t>flyssen</w:t>
      </w:r>
      <w:proofErr w:type="spellEnd"/>
      <w:r>
        <w:t xml:space="preserve">, das ich </w:t>
      </w:r>
      <w:proofErr w:type="spellStart"/>
      <w:r>
        <w:t>sölche</w:t>
      </w:r>
      <w:proofErr w:type="spellEnd"/>
      <w:r>
        <w:t xml:space="preserve"> </w:t>
      </w:r>
      <w:proofErr w:type="spellStart"/>
      <w:r>
        <w:t>mög</w:t>
      </w:r>
      <w:proofErr w:type="spellEnd"/>
      <w:r>
        <w:t xml:space="preserve"> halten.</w:t>
      </w:r>
    </w:p>
    <w:p w14:paraId="17724415" w14:textId="77777777" w:rsidR="00B6639F" w:rsidRDefault="00B6639F" w:rsidP="00B6639F">
      <w:pPr>
        <w:pStyle w:val="level1"/>
        <w:numPr>
          <w:ilvl w:val="0"/>
          <w:numId w:val="1"/>
        </w:numPr>
      </w:pPr>
      <w:r>
        <w:rPr>
          <w:rStyle w:val="Fett"/>
          <w:rFonts w:eastAsiaTheme="majorEastAsia"/>
        </w:rPr>
        <w:t>Frag.</w:t>
      </w:r>
      <w:r>
        <w:t xml:space="preserve"> Was haltest du von dem, der do sagt, er </w:t>
      </w:r>
      <w:proofErr w:type="spellStart"/>
      <w:r>
        <w:t>sy</w:t>
      </w:r>
      <w:proofErr w:type="spellEnd"/>
      <w:r>
        <w:t xml:space="preserve"> </w:t>
      </w:r>
      <w:proofErr w:type="spellStart"/>
      <w:r>
        <w:t>eyn</w:t>
      </w:r>
      <w:proofErr w:type="spellEnd"/>
      <w:r>
        <w:t xml:space="preserve"> Christ, </w:t>
      </w:r>
      <w:proofErr w:type="spellStart"/>
      <w:r>
        <w:t>vnd</w:t>
      </w:r>
      <w:proofErr w:type="spellEnd"/>
      <w:r>
        <w:t xml:space="preserve"> </w:t>
      </w:r>
      <w:proofErr w:type="spellStart"/>
      <w:r>
        <w:t>stilt</w:t>
      </w:r>
      <w:proofErr w:type="spellEnd"/>
      <w:r>
        <w:t xml:space="preserve"> </w:t>
      </w:r>
      <w:proofErr w:type="spellStart"/>
      <w:r>
        <w:t>vnd</w:t>
      </w:r>
      <w:proofErr w:type="spellEnd"/>
      <w:r>
        <w:t xml:space="preserve"> bricht die </w:t>
      </w:r>
      <w:proofErr w:type="spellStart"/>
      <w:r>
        <w:t>Ee</w:t>
      </w:r>
      <w:proofErr w:type="spellEnd"/>
      <w:r>
        <w:t xml:space="preserve"> mit der that, oder </w:t>
      </w:r>
      <w:proofErr w:type="spellStart"/>
      <w:r>
        <w:t>schweret</w:t>
      </w:r>
      <w:proofErr w:type="spellEnd"/>
      <w:r>
        <w:t xml:space="preserve"> falsch, oder </w:t>
      </w:r>
      <w:proofErr w:type="spellStart"/>
      <w:r>
        <w:t>tödet</w:t>
      </w:r>
      <w:proofErr w:type="spellEnd"/>
      <w:r>
        <w:t xml:space="preserve">? </w:t>
      </w:r>
      <w:proofErr w:type="spellStart"/>
      <w:r>
        <w:rPr>
          <w:rStyle w:val="Fett"/>
          <w:rFonts w:eastAsiaTheme="majorEastAsia"/>
        </w:rPr>
        <w:t>Ant</w:t>
      </w:r>
      <w:proofErr w:type="spellEnd"/>
      <w:r>
        <w:rPr>
          <w:rStyle w:val="Fett"/>
          <w:rFonts w:eastAsiaTheme="majorEastAsia"/>
        </w:rPr>
        <w:t>.</w:t>
      </w:r>
      <w:r>
        <w:t xml:space="preserve"> Er ist </w:t>
      </w:r>
      <w:proofErr w:type="spellStart"/>
      <w:r>
        <w:t>bößer</w:t>
      </w:r>
      <w:proofErr w:type="spellEnd"/>
      <w:r>
        <w:t xml:space="preserve">, dann </w:t>
      </w:r>
      <w:proofErr w:type="spellStart"/>
      <w:r>
        <w:t>eyn</w:t>
      </w:r>
      <w:proofErr w:type="spellEnd"/>
      <w:r>
        <w:t xml:space="preserve"> Jud oder Heyd, </w:t>
      </w:r>
      <w:proofErr w:type="spellStart"/>
      <w:r>
        <w:t>vnd</w:t>
      </w:r>
      <w:proofErr w:type="spellEnd"/>
      <w:r>
        <w:t xml:space="preserve"> ist </w:t>
      </w:r>
      <w:proofErr w:type="spellStart"/>
      <w:r>
        <w:t>eyn</w:t>
      </w:r>
      <w:proofErr w:type="spellEnd"/>
      <w:r>
        <w:t xml:space="preserve"> falscher Christ.</w:t>
      </w:r>
    </w:p>
    <w:p w14:paraId="15AA9F8A" w14:textId="77777777" w:rsidR="00B6639F" w:rsidRDefault="00B6639F" w:rsidP="00B6639F">
      <w:pPr>
        <w:pStyle w:val="level1"/>
        <w:numPr>
          <w:ilvl w:val="0"/>
          <w:numId w:val="1"/>
        </w:numPr>
      </w:pPr>
      <w:r>
        <w:rPr>
          <w:rStyle w:val="Fett"/>
          <w:rFonts w:eastAsiaTheme="majorEastAsia"/>
        </w:rPr>
        <w:t>Frag.</w:t>
      </w:r>
      <w:r>
        <w:t xml:space="preserve"> Wann aber </w:t>
      </w:r>
      <w:proofErr w:type="spellStart"/>
      <w:r>
        <w:t>yemant</w:t>
      </w:r>
      <w:proofErr w:type="spellEnd"/>
      <w:r>
        <w:t xml:space="preserve"> den </w:t>
      </w:r>
      <w:proofErr w:type="spellStart"/>
      <w:r>
        <w:t>glouben</w:t>
      </w:r>
      <w:proofErr w:type="spellEnd"/>
      <w:r>
        <w:t xml:space="preserve"> </w:t>
      </w:r>
      <w:proofErr w:type="spellStart"/>
      <w:r>
        <w:t>hatt</w:t>
      </w:r>
      <w:proofErr w:type="spellEnd"/>
      <w:r>
        <w:t xml:space="preserve">, </w:t>
      </w:r>
      <w:proofErr w:type="spellStart"/>
      <w:r>
        <w:t>vnd</w:t>
      </w:r>
      <w:proofErr w:type="spellEnd"/>
      <w:r>
        <w:t xml:space="preserve"> </w:t>
      </w:r>
      <w:proofErr w:type="spellStart"/>
      <w:r>
        <w:t>eyn</w:t>
      </w:r>
      <w:proofErr w:type="spellEnd"/>
      <w:r>
        <w:t xml:space="preserve"> </w:t>
      </w:r>
      <w:proofErr w:type="spellStart"/>
      <w:r>
        <w:t>frumm</w:t>
      </w:r>
      <w:proofErr w:type="spellEnd"/>
      <w:r>
        <w:t xml:space="preserve"> </w:t>
      </w:r>
      <w:proofErr w:type="spellStart"/>
      <w:r>
        <w:t>lüäben</w:t>
      </w:r>
      <w:proofErr w:type="spellEnd"/>
      <w:r>
        <w:t xml:space="preserve">, </w:t>
      </w:r>
      <w:proofErr w:type="spellStart"/>
      <w:r>
        <w:t>vnd</w:t>
      </w:r>
      <w:proofErr w:type="spellEnd"/>
      <w:r>
        <w:t xml:space="preserve"> wer </w:t>
      </w:r>
      <w:proofErr w:type="spellStart"/>
      <w:r>
        <w:t>nit</w:t>
      </w:r>
      <w:proofErr w:type="spellEnd"/>
      <w:r>
        <w:t xml:space="preserve"> </w:t>
      </w:r>
      <w:proofErr w:type="spellStart"/>
      <w:r>
        <w:t>getoufft</w:t>
      </w:r>
      <w:proofErr w:type="spellEnd"/>
      <w:r>
        <w:t xml:space="preserve">, </w:t>
      </w:r>
      <w:proofErr w:type="spellStart"/>
      <w:r>
        <w:t>welt</w:t>
      </w:r>
      <w:proofErr w:type="spellEnd"/>
      <w:r>
        <w:t xml:space="preserve"> sich </w:t>
      </w:r>
      <w:proofErr w:type="spellStart"/>
      <w:r>
        <w:t>ouch</w:t>
      </w:r>
      <w:proofErr w:type="spellEnd"/>
      <w:r>
        <w:t xml:space="preserve"> </w:t>
      </w:r>
      <w:proofErr w:type="spellStart"/>
      <w:r>
        <w:t>nit</w:t>
      </w:r>
      <w:proofErr w:type="spellEnd"/>
      <w:r>
        <w:t xml:space="preserve"> </w:t>
      </w:r>
      <w:proofErr w:type="spellStart"/>
      <w:r>
        <w:t>touffen</w:t>
      </w:r>
      <w:proofErr w:type="spellEnd"/>
      <w:r>
        <w:t xml:space="preserve"> lassen, </w:t>
      </w:r>
      <w:proofErr w:type="spellStart"/>
      <w:r>
        <w:t>hieltestu</w:t>
      </w:r>
      <w:proofErr w:type="spellEnd"/>
      <w:r>
        <w:t xml:space="preserve"> </w:t>
      </w:r>
      <w:proofErr w:type="spellStart"/>
      <w:r>
        <w:t>jn</w:t>
      </w:r>
      <w:proofErr w:type="spellEnd"/>
      <w:r>
        <w:t xml:space="preserve"> </w:t>
      </w:r>
      <w:proofErr w:type="spellStart"/>
      <w:r>
        <w:t>ouch</w:t>
      </w:r>
      <w:proofErr w:type="spellEnd"/>
      <w:r>
        <w:t xml:space="preserve"> für ein Christen? </w:t>
      </w:r>
      <w:proofErr w:type="spellStart"/>
      <w:r>
        <w:rPr>
          <w:rStyle w:val="Fett"/>
          <w:rFonts w:eastAsiaTheme="majorEastAsia"/>
        </w:rPr>
        <w:t>Ant</w:t>
      </w:r>
      <w:proofErr w:type="spellEnd"/>
      <w:r>
        <w:rPr>
          <w:rStyle w:val="Fett"/>
          <w:rFonts w:eastAsiaTheme="majorEastAsia"/>
        </w:rPr>
        <w:t>.</w:t>
      </w:r>
      <w:r>
        <w:t xml:space="preserve"> O </w:t>
      </w:r>
      <w:proofErr w:type="spellStart"/>
      <w:r>
        <w:t>neyn</w:t>
      </w:r>
      <w:proofErr w:type="spellEnd"/>
      <w:r>
        <w:t xml:space="preserve">, dann wer den </w:t>
      </w:r>
      <w:proofErr w:type="spellStart"/>
      <w:r>
        <w:t>glouben</w:t>
      </w:r>
      <w:proofErr w:type="spellEnd"/>
      <w:r>
        <w:t xml:space="preserve"> </w:t>
      </w:r>
      <w:proofErr w:type="spellStart"/>
      <w:r>
        <w:t>hatt</w:t>
      </w:r>
      <w:proofErr w:type="spellEnd"/>
      <w:r>
        <w:t xml:space="preserve"> </w:t>
      </w:r>
      <w:proofErr w:type="spellStart"/>
      <w:r>
        <w:t>zuo</w:t>
      </w:r>
      <w:proofErr w:type="spellEnd"/>
      <w:r>
        <w:t xml:space="preserve"> Christo, wo er </w:t>
      </w:r>
      <w:proofErr w:type="spellStart"/>
      <w:r>
        <w:t>nit</w:t>
      </w:r>
      <w:proofErr w:type="spellEnd"/>
      <w:r>
        <w:t xml:space="preserve"> </w:t>
      </w:r>
      <w:proofErr w:type="spellStart"/>
      <w:r>
        <w:t>getoufft</w:t>
      </w:r>
      <w:proofErr w:type="spellEnd"/>
      <w:r>
        <w:t xml:space="preserve"> ist, </w:t>
      </w:r>
      <w:proofErr w:type="spellStart"/>
      <w:r>
        <w:t>wirt</w:t>
      </w:r>
      <w:proofErr w:type="spellEnd"/>
      <w:r>
        <w:t xml:space="preserve"> er sich </w:t>
      </w:r>
      <w:proofErr w:type="spellStart"/>
      <w:r>
        <w:t>touffen</w:t>
      </w:r>
      <w:proofErr w:type="spellEnd"/>
      <w:r>
        <w:t xml:space="preserve"> lassen, das er in der </w:t>
      </w:r>
      <w:proofErr w:type="spellStart"/>
      <w:r>
        <w:t>zal</w:t>
      </w:r>
      <w:proofErr w:type="spellEnd"/>
      <w:r>
        <w:t xml:space="preserve"> der Christen sey.</w:t>
      </w:r>
    </w:p>
    <w:p w14:paraId="4DB736AA" w14:textId="77777777" w:rsidR="00B6639F" w:rsidRDefault="00B6639F" w:rsidP="00B6639F">
      <w:pPr>
        <w:pStyle w:val="level1"/>
        <w:numPr>
          <w:ilvl w:val="0"/>
          <w:numId w:val="1"/>
        </w:numPr>
      </w:pPr>
      <w:r>
        <w:rPr>
          <w:rStyle w:val="Fett"/>
          <w:rFonts w:eastAsiaTheme="majorEastAsia"/>
        </w:rPr>
        <w:t>Frag.</w:t>
      </w:r>
      <w:r>
        <w:t xml:space="preserve"> </w:t>
      </w:r>
      <w:proofErr w:type="spellStart"/>
      <w:r>
        <w:t>Woltestu</w:t>
      </w:r>
      <w:proofErr w:type="spellEnd"/>
      <w:r>
        <w:t xml:space="preserve"> dich </w:t>
      </w:r>
      <w:proofErr w:type="spellStart"/>
      <w:r>
        <w:t>ouch</w:t>
      </w:r>
      <w:proofErr w:type="spellEnd"/>
      <w:r>
        <w:t xml:space="preserve"> wider </w:t>
      </w:r>
      <w:proofErr w:type="spellStart"/>
      <w:r>
        <w:t>tauffen</w:t>
      </w:r>
      <w:proofErr w:type="spellEnd"/>
      <w:r>
        <w:t xml:space="preserve"> lassen? </w:t>
      </w:r>
      <w:proofErr w:type="spellStart"/>
      <w:r>
        <w:rPr>
          <w:rStyle w:val="Fett"/>
          <w:rFonts w:eastAsiaTheme="majorEastAsia"/>
        </w:rPr>
        <w:t>Ant</w:t>
      </w:r>
      <w:proofErr w:type="spellEnd"/>
      <w:r>
        <w:rPr>
          <w:rStyle w:val="Fett"/>
          <w:rFonts w:eastAsiaTheme="majorEastAsia"/>
        </w:rPr>
        <w:t>.</w:t>
      </w:r>
      <w:r>
        <w:t xml:space="preserve"> Da behüt mich Gott vor, ich bin </w:t>
      </w:r>
      <w:proofErr w:type="spellStart"/>
      <w:r>
        <w:t>eynmal</w:t>
      </w:r>
      <w:proofErr w:type="spellEnd"/>
      <w:r>
        <w:t xml:space="preserve"> </w:t>
      </w:r>
      <w:proofErr w:type="spellStart"/>
      <w:r>
        <w:t>getoufft</w:t>
      </w:r>
      <w:proofErr w:type="spellEnd"/>
      <w:r>
        <w:t xml:space="preserve"> worden, </w:t>
      </w:r>
      <w:proofErr w:type="spellStart"/>
      <w:r>
        <w:t>vnd</w:t>
      </w:r>
      <w:proofErr w:type="spellEnd"/>
      <w:r>
        <w:t xml:space="preserve"> </w:t>
      </w:r>
      <w:proofErr w:type="spellStart"/>
      <w:r>
        <w:t>yngeschrieben</w:t>
      </w:r>
      <w:proofErr w:type="spellEnd"/>
      <w:r>
        <w:t xml:space="preserve"> in die </w:t>
      </w:r>
      <w:proofErr w:type="spellStart"/>
      <w:r>
        <w:t>zal</w:t>
      </w:r>
      <w:proofErr w:type="spellEnd"/>
      <w:r>
        <w:t xml:space="preserve"> der Christen, ist mir </w:t>
      </w:r>
      <w:proofErr w:type="spellStart"/>
      <w:r>
        <w:t>nit</w:t>
      </w:r>
      <w:proofErr w:type="spellEnd"/>
      <w:r>
        <w:t xml:space="preserve"> not </w:t>
      </w:r>
      <w:proofErr w:type="spellStart"/>
      <w:r>
        <w:t>mer</w:t>
      </w:r>
      <w:proofErr w:type="spellEnd"/>
      <w:r>
        <w:t xml:space="preserve"> </w:t>
      </w:r>
      <w:proofErr w:type="spellStart"/>
      <w:r>
        <w:t>getoufft</w:t>
      </w:r>
      <w:proofErr w:type="spellEnd"/>
      <w:r>
        <w:t xml:space="preserve"> werden.</w:t>
      </w:r>
    </w:p>
    <w:p w14:paraId="08B9072E" w14:textId="77777777" w:rsidR="00B6639F" w:rsidRDefault="00B6639F" w:rsidP="00B6639F">
      <w:pPr>
        <w:pStyle w:val="level1"/>
        <w:numPr>
          <w:ilvl w:val="0"/>
          <w:numId w:val="1"/>
        </w:numPr>
      </w:pPr>
      <w:r>
        <w:rPr>
          <w:rStyle w:val="Fett"/>
          <w:rFonts w:eastAsiaTheme="majorEastAsia"/>
        </w:rPr>
        <w:t>Frag.</w:t>
      </w:r>
      <w:r>
        <w:t xml:space="preserve"> Du hast aber </w:t>
      </w:r>
      <w:proofErr w:type="spellStart"/>
      <w:r>
        <w:t>syderher</w:t>
      </w:r>
      <w:proofErr w:type="spellEnd"/>
      <w:r>
        <w:t xml:space="preserve"> gesündigt? </w:t>
      </w:r>
      <w:proofErr w:type="spellStart"/>
      <w:r>
        <w:rPr>
          <w:rStyle w:val="Fett"/>
          <w:rFonts w:eastAsiaTheme="majorEastAsia"/>
        </w:rPr>
        <w:t>Ant</w:t>
      </w:r>
      <w:proofErr w:type="spellEnd"/>
      <w:r>
        <w:rPr>
          <w:rStyle w:val="Fett"/>
          <w:rFonts w:eastAsiaTheme="majorEastAsia"/>
        </w:rPr>
        <w:t>.</w:t>
      </w:r>
      <w:r>
        <w:t xml:space="preserve"> Es ist mir </w:t>
      </w:r>
      <w:proofErr w:type="spellStart"/>
      <w:r>
        <w:t>leyd</w:t>
      </w:r>
      <w:proofErr w:type="spellEnd"/>
      <w:r>
        <w:t xml:space="preserve">. Ich soll </w:t>
      </w:r>
      <w:proofErr w:type="spellStart"/>
      <w:r>
        <w:t>rüw</w:t>
      </w:r>
      <w:proofErr w:type="spellEnd"/>
      <w:r>
        <w:t xml:space="preserve"> </w:t>
      </w:r>
      <w:proofErr w:type="spellStart"/>
      <w:r>
        <w:t>vnd</w:t>
      </w:r>
      <w:proofErr w:type="spellEnd"/>
      <w:r>
        <w:t xml:space="preserve"> </w:t>
      </w:r>
      <w:proofErr w:type="spellStart"/>
      <w:r>
        <w:t>leyd</w:t>
      </w:r>
      <w:proofErr w:type="spellEnd"/>
      <w:r>
        <w:t xml:space="preserve"> </w:t>
      </w:r>
      <w:proofErr w:type="spellStart"/>
      <w:r>
        <w:t>han</w:t>
      </w:r>
      <w:proofErr w:type="spellEnd"/>
      <w:r>
        <w:t xml:space="preserve">, </w:t>
      </w:r>
      <w:proofErr w:type="spellStart"/>
      <w:r>
        <w:t>vnd</w:t>
      </w:r>
      <w:proofErr w:type="spellEnd"/>
      <w:r>
        <w:t xml:space="preserve"> </w:t>
      </w:r>
      <w:proofErr w:type="spellStart"/>
      <w:r>
        <w:t>abston</w:t>
      </w:r>
      <w:proofErr w:type="spellEnd"/>
      <w:r>
        <w:t xml:space="preserve"> von </w:t>
      </w:r>
      <w:proofErr w:type="spellStart"/>
      <w:r>
        <w:t>sünden</w:t>
      </w:r>
      <w:proofErr w:type="spellEnd"/>
      <w:r>
        <w:t xml:space="preserve">, </w:t>
      </w:r>
      <w:proofErr w:type="spellStart"/>
      <w:r>
        <w:t>vnd</w:t>
      </w:r>
      <w:proofErr w:type="spellEnd"/>
      <w:r>
        <w:t xml:space="preserve"> mit </w:t>
      </w:r>
      <w:proofErr w:type="spellStart"/>
      <w:r>
        <w:t>eynem</w:t>
      </w:r>
      <w:proofErr w:type="spellEnd"/>
      <w:r>
        <w:t xml:space="preserve"> </w:t>
      </w:r>
      <w:proofErr w:type="spellStart"/>
      <w:r>
        <w:t>guoten</w:t>
      </w:r>
      <w:proofErr w:type="spellEnd"/>
      <w:r>
        <w:t xml:space="preserve"> </w:t>
      </w:r>
      <w:proofErr w:type="spellStart"/>
      <w:r>
        <w:t>läben</w:t>
      </w:r>
      <w:proofErr w:type="spellEnd"/>
      <w:r>
        <w:t xml:space="preserve"> </w:t>
      </w:r>
      <w:proofErr w:type="spellStart"/>
      <w:r>
        <w:t>versünen</w:t>
      </w:r>
      <w:proofErr w:type="spellEnd"/>
      <w:r>
        <w:t xml:space="preserve">, so werden mich ander Christen gern erkennen für </w:t>
      </w:r>
      <w:proofErr w:type="spellStart"/>
      <w:r>
        <w:t>eyn</w:t>
      </w:r>
      <w:proofErr w:type="spellEnd"/>
      <w:r>
        <w:t xml:space="preserve"> </w:t>
      </w:r>
      <w:proofErr w:type="spellStart"/>
      <w:r>
        <w:t>mitglyd</w:t>
      </w:r>
      <w:proofErr w:type="spellEnd"/>
      <w:r>
        <w:t>.</w:t>
      </w:r>
    </w:p>
    <w:p w14:paraId="3D552702" w14:textId="77777777" w:rsidR="00B6639F" w:rsidRDefault="00B6639F" w:rsidP="00B6639F">
      <w:pPr>
        <w:pStyle w:val="level1"/>
        <w:numPr>
          <w:ilvl w:val="0"/>
          <w:numId w:val="1"/>
        </w:numPr>
      </w:pPr>
      <w:r>
        <w:rPr>
          <w:rStyle w:val="Fett"/>
          <w:rFonts w:eastAsiaTheme="majorEastAsia"/>
        </w:rPr>
        <w:t>Frag.</w:t>
      </w:r>
      <w:r>
        <w:t xml:space="preserve"> </w:t>
      </w:r>
      <w:proofErr w:type="spellStart"/>
      <w:r>
        <w:t>Meynst</w:t>
      </w:r>
      <w:proofErr w:type="spellEnd"/>
      <w:r>
        <w:t xml:space="preserve"> du </w:t>
      </w:r>
      <w:proofErr w:type="spellStart"/>
      <w:r>
        <w:t>ouch</w:t>
      </w:r>
      <w:proofErr w:type="spellEnd"/>
      <w:r>
        <w:t xml:space="preserve">, </w:t>
      </w:r>
      <w:proofErr w:type="spellStart"/>
      <w:r>
        <w:t>dz</w:t>
      </w:r>
      <w:proofErr w:type="spellEnd"/>
      <w:r>
        <w:t xml:space="preserve"> Gott </w:t>
      </w:r>
      <w:proofErr w:type="spellStart"/>
      <w:r>
        <w:t>gnuog</w:t>
      </w:r>
      <w:proofErr w:type="spellEnd"/>
      <w:r>
        <w:t xml:space="preserve"> daran hab, das, do du </w:t>
      </w:r>
      <w:proofErr w:type="spellStart"/>
      <w:r>
        <w:t>eyn</w:t>
      </w:r>
      <w:proofErr w:type="spellEnd"/>
      <w:r>
        <w:t xml:space="preserve"> </w:t>
      </w:r>
      <w:proofErr w:type="spellStart"/>
      <w:r>
        <w:t>kind</w:t>
      </w:r>
      <w:proofErr w:type="spellEnd"/>
      <w:r>
        <w:t xml:space="preserve"> warest, </w:t>
      </w:r>
      <w:proofErr w:type="spellStart"/>
      <w:r>
        <w:t>getoufft</w:t>
      </w:r>
      <w:proofErr w:type="spellEnd"/>
      <w:r>
        <w:t xml:space="preserve"> bist? </w:t>
      </w:r>
      <w:proofErr w:type="spellStart"/>
      <w:r>
        <w:rPr>
          <w:rStyle w:val="Fett"/>
          <w:rFonts w:eastAsiaTheme="majorEastAsia"/>
        </w:rPr>
        <w:t>Ant</w:t>
      </w:r>
      <w:proofErr w:type="spellEnd"/>
      <w:r>
        <w:rPr>
          <w:rStyle w:val="Fett"/>
          <w:rFonts w:eastAsiaTheme="majorEastAsia"/>
        </w:rPr>
        <w:t>.</w:t>
      </w:r>
      <w:r>
        <w:t xml:space="preserve"> Ja, dann so Christus sagt, das </w:t>
      </w:r>
      <w:proofErr w:type="spellStart"/>
      <w:r>
        <w:t>rych</w:t>
      </w:r>
      <w:proofErr w:type="spellEnd"/>
      <w:r>
        <w:t xml:space="preserve"> der </w:t>
      </w:r>
      <w:proofErr w:type="spellStart"/>
      <w:r>
        <w:t>himmel</w:t>
      </w:r>
      <w:proofErr w:type="spellEnd"/>
      <w:r>
        <w:t xml:space="preserve"> </w:t>
      </w:r>
      <w:proofErr w:type="spellStart"/>
      <w:r>
        <w:t>sy</w:t>
      </w:r>
      <w:proofErr w:type="spellEnd"/>
      <w:r>
        <w:t xml:space="preserve"> deren, die als </w:t>
      </w:r>
      <w:proofErr w:type="spellStart"/>
      <w:r>
        <w:t>kinder</w:t>
      </w:r>
      <w:proofErr w:type="spellEnd"/>
      <w:r>
        <w:t xml:space="preserve">, </w:t>
      </w:r>
      <w:proofErr w:type="spellStart"/>
      <w:r>
        <w:t>vnd</w:t>
      </w:r>
      <w:proofErr w:type="spellEnd"/>
      <w:r>
        <w:t xml:space="preserve"> </w:t>
      </w:r>
      <w:proofErr w:type="spellStart"/>
      <w:r>
        <w:t>hatt</w:t>
      </w:r>
      <w:proofErr w:type="spellEnd"/>
      <w:r>
        <w:t xml:space="preserve"> </w:t>
      </w:r>
      <w:proofErr w:type="spellStart"/>
      <w:r>
        <w:t>ouch</w:t>
      </w:r>
      <w:proofErr w:type="spellEnd"/>
      <w:r>
        <w:t xml:space="preserve"> </w:t>
      </w:r>
      <w:proofErr w:type="spellStart"/>
      <w:r>
        <w:t>syn</w:t>
      </w:r>
      <w:proofErr w:type="spellEnd"/>
      <w:r>
        <w:t xml:space="preserve"> </w:t>
      </w:r>
      <w:proofErr w:type="spellStart"/>
      <w:r>
        <w:t>bluot</w:t>
      </w:r>
      <w:proofErr w:type="spellEnd"/>
      <w:r>
        <w:t xml:space="preserve"> für mich vergossen, </w:t>
      </w:r>
      <w:proofErr w:type="spellStart"/>
      <w:r>
        <w:t>vnd</w:t>
      </w:r>
      <w:proofErr w:type="spellEnd"/>
      <w:r>
        <w:t xml:space="preserve"> mich ander Christen in </w:t>
      </w:r>
      <w:proofErr w:type="spellStart"/>
      <w:r>
        <w:t>jr</w:t>
      </w:r>
      <w:proofErr w:type="spellEnd"/>
      <w:r>
        <w:t xml:space="preserve"> </w:t>
      </w:r>
      <w:proofErr w:type="spellStart"/>
      <w:r>
        <w:t>zal</w:t>
      </w:r>
      <w:proofErr w:type="spellEnd"/>
      <w:r>
        <w:t xml:space="preserve"> gern </w:t>
      </w:r>
      <w:proofErr w:type="spellStart"/>
      <w:r>
        <w:t>gehebt</w:t>
      </w:r>
      <w:proofErr w:type="spellEnd"/>
      <w:r>
        <w:t xml:space="preserve"> </w:t>
      </w:r>
      <w:proofErr w:type="spellStart"/>
      <w:r>
        <w:t>hand</w:t>
      </w:r>
      <w:proofErr w:type="spellEnd"/>
      <w:r>
        <w:t xml:space="preserve">, was </w:t>
      </w:r>
      <w:proofErr w:type="spellStart"/>
      <w:r>
        <w:t>solt</w:t>
      </w:r>
      <w:proofErr w:type="spellEnd"/>
      <w:r>
        <w:t xml:space="preserve"> </w:t>
      </w:r>
      <w:proofErr w:type="spellStart"/>
      <w:r>
        <w:t>jm</w:t>
      </w:r>
      <w:proofErr w:type="spellEnd"/>
      <w:r>
        <w:t xml:space="preserve"> daran </w:t>
      </w:r>
      <w:proofErr w:type="spellStart"/>
      <w:r>
        <w:t>miszfallen</w:t>
      </w:r>
      <w:proofErr w:type="spellEnd"/>
      <w:r>
        <w:t>.</w:t>
      </w:r>
    </w:p>
    <w:p w14:paraId="06C65384" w14:textId="77777777" w:rsidR="00B6639F" w:rsidRDefault="00B6639F" w:rsidP="00B6639F">
      <w:pPr>
        <w:pStyle w:val="level1"/>
        <w:numPr>
          <w:ilvl w:val="0"/>
          <w:numId w:val="1"/>
        </w:numPr>
      </w:pPr>
      <w:r>
        <w:rPr>
          <w:rStyle w:val="Fett"/>
          <w:rFonts w:eastAsiaTheme="majorEastAsia"/>
        </w:rPr>
        <w:t>Frag.</w:t>
      </w:r>
      <w:r>
        <w:t xml:space="preserve"> </w:t>
      </w:r>
      <w:proofErr w:type="spellStart"/>
      <w:r>
        <w:t>Weystu</w:t>
      </w:r>
      <w:proofErr w:type="spellEnd"/>
      <w:r>
        <w:t xml:space="preserve"> </w:t>
      </w:r>
      <w:proofErr w:type="spellStart"/>
      <w:r>
        <w:t>ouch</w:t>
      </w:r>
      <w:proofErr w:type="spellEnd"/>
      <w:r>
        <w:t xml:space="preserve">, was du im </w:t>
      </w:r>
      <w:proofErr w:type="spellStart"/>
      <w:r>
        <w:t>touff</w:t>
      </w:r>
      <w:proofErr w:type="spellEnd"/>
      <w:r>
        <w:t xml:space="preserve"> </w:t>
      </w:r>
      <w:proofErr w:type="spellStart"/>
      <w:r>
        <w:t>zuogesagt</w:t>
      </w:r>
      <w:proofErr w:type="spellEnd"/>
      <w:r>
        <w:t xml:space="preserve"> hast? </w:t>
      </w:r>
      <w:proofErr w:type="spellStart"/>
      <w:r>
        <w:rPr>
          <w:rStyle w:val="Fett"/>
          <w:rFonts w:eastAsiaTheme="majorEastAsia"/>
        </w:rPr>
        <w:t>Ant</w:t>
      </w:r>
      <w:proofErr w:type="spellEnd"/>
      <w:r>
        <w:rPr>
          <w:rStyle w:val="Fett"/>
          <w:rFonts w:eastAsiaTheme="majorEastAsia"/>
        </w:rPr>
        <w:t>.</w:t>
      </w:r>
      <w:r>
        <w:t xml:space="preserve"> Ja, ich will Gottes </w:t>
      </w:r>
      <w:proofErr w:type="spellStart"/>
      <w:r>
        <w:t>knecht</w:t>
      </w:r>
      <w:proofErr w:type="spellEnd"/>
      <w:r>
        <w:t xml:space="preserve"> </w:t>
      </w:r>
      <w:proofErr w:type="spellStart"/>
      <w:r>
        <w:t>syn</w:t>
      </w:r>
      <w:proofErr w:type="spellEnd"/>
      <w:r>
        <w:t xml:space="preserve">, der </w:t>
      </w:r>
      <w:proofErr w:type="spellStart"/>
      <w:r>
        <w:t>welt</w:t>
      </w:r>
      <w:proofErr w:type="spellEnd"/>
      <w:r>
        <w:t xml:space="preserve"> </w:t>
      </w:r>
      <w:proofErr w:type="spellStart"/>
      <w:r>
        <w:t>vnd</w:t>
      </w:r>
      <w:proofErr w:type="spellEnd"/>
      <w:r>
        <w:t xml:space="preserve"> dem </w:t>
      </w:r>
      <w:proofErr w:type="spellStart"/>
      <w:r>
        <w:t>tüffel</w:t>
      </w:r>
      <w:proofErr w:type="spellEnd"/>
      <w:r>
        <w:t xml:space="preserve">, </w:t>
      </w:r>
      <w:proofErr w:type="spellStart"/>
      <w:r>
        <w:t>ouch</w:t>
      </w:r>
      <w:proofErr w:type="spellEnd"/>
      <w:r>
        <w:t xml:space="preserve"> </w:t>
      </w:r>
      <w:proofErr w:type="spellStart"/>
      <w:r>
        <w:t>synem</w:t>
      </w:r>
      <w:proofErr w:type="spellEnd"/>
      <w:r>
        <w:t xml:space="preserve"> bracht </w:t>
      </w:r>
      <w:proofErr w:type="spellStart"/>
      <w:r>
        <w:t>vnd</w:t>
      </w:r>
      <w:proofErr w:type="spellEnd"/>
      <w:r>
        <w:t xml:space="preserve"> </w:t>
      </w:r>
      <w:proofErr w:type="spellStart"/>
      <w:r>
        <w:t>syner</w:t>
      </w:r>
      <w:proofErr w:type="spellEnd"/>
      <w:r>
        <w:t xml:space="preserve"> </w:t>
      </w:r>
      <w:proofErr w:type="spellStart"/>
      <w:r>
        <w:t>üppigkeyt</w:t>
      </w:r>
      <w:proofErr w:type="spellEnd"/>
      <w:r>
        <w:t xml:space="preserve"> </w:t>
      </w:r>
      <w:proofErr w:type="spellStart"/>
      <w:r>
        <w:t>nit</w:t>
      </w:r>
      <w:proofErr w:type="spellEnd"/>
      <w:r>
        <w:t xml:space="preserve"> dienen.</w:t>
      </w:r>
    </w:p>
    <w:p w14:paraId="017EB5FD" w14:textId="77777777" w:rsidR="00B6639F" w:rsidRDefault="00B6639F" w:rsidP="00B6639F">
      <w:pPr>
        <w:pStyle w:val="level1"/>
        <w:numPr>
          <w:ilvl w:val="0"/>
          <w:numId w:val="1"/>
        </w:numPr>
      </w:pPr>
      <w:r>
        <w:rPr>
          <w:rStyle w:val="Fett"/>
          <w:rFonts w:eastAsiaTheme="majorEastAsia"/>
        </w:rPr>
        <w:t>Frag.</w:t>
      </w:r>
      <w:r>
        <w:t xml:space="preserve"> Wie </w:t>
      </w:r>
      <w:proofErr w:type="spellStart"/>
      <w:r>
        <w:t>wilt</w:t>
      </w:r>
      <w:proofErr w:type="spellEnd"/>
      <w:r>
        <w:t xml:space="preserve"> du das </w:t>
      </w:r>
      <w:proofErr w:type="spellStart"/>
      <w:r>
        <w:t>zuo</w:t>
      </w:r>
      <w:proofErr w:type="spellEnd"/>
      <w:r>
        <w:t xml:space="preserve"> wegen bringen, damit du </w:t>
      </w:r>
      <w:proofErr w:type="spellStart"/>
      <w:r>
        <w:t>eyn</w:t>
      </w:r>
      <w:proofErr w:type="spellEnd"/>
      <w:r>
        <w:t xml:space="preserve"> </w:t>
      </w:r>
      <w:proofErr w:type="spellStart"/>
      <w:r>
        <w:t>frumm</w:t>
      </w:r>
      <w:proofErr w:type="spellEnd"/>
      <w:r>
        <w:t xml:space="preserve"> </w:t>
      </w:r>
      <w:proofErr w:type="spellStart"/>
      <w:r>
        <w:t>kind</w:t>
      </w:r>
      <w:proofErr w:type="spellEnd"/>
      <w:r>
        <w:t xml:space="preserve"> werdest? </w:t>
      </w:r>
      <w:proofErr w:type="spellStart"/>
      <w:r>
        <w:rPr>
          <w:rStyle w:val="Fett"/>
          <w:rFonts w:eastAsiaTheme="majorEastAsia"/>
        </w:rPr>
        <w:t>Ant</w:t>
      </w:r>
      <w:proofErr w:type="spellEnd"/>
      <w:r>
        <w:rPr>
          <w:rStyle w:val="Fett"/>
          <w:rFonts w:eastAsiaTheme="majorEastAsia"/>
        </w:rPr>
        <w:t>.</w:t>
      </w:r>
      <w:r>
        <w:t xml:space="preserve"> Ich will Gott </w:t>
      </w:r>
      <w:proofErr w:type="spellStart"/>
      <w:r>
        <w:t>zuom</w:t>
      </w:r>
      <w:proofErr w:type="spellEnd"/>
      <w:r>
        <w:t xml:space="preserve"> ersten </w:t>
      </w:r>
      <w:proofErr w:type="spellStart"/>
      <w:r>
        <w:t>anrüffen</w:t>
      </w:r>
      <w:proofErr w:type="spellEnd"/>
      <w:r>
        <w:t xml:space="preserve">, </w:t>
      </w:r>
      <w:proofErr w:type="spellStart"/>
      <w:r>
        <w:t>syn</w:t>
      </w:r>
      <w:proofErr w:type="spellEnd"/>
      <w:r>
        <w:t xml:space="preserve"> </w:t>
      </w:r>
      <w:proofErr w:type="spellStart"/>
      <w:r>
        <w:t>wort</w:t>
      </w:r>
      <w:proofErr w:type="spellEnd"/>
      <w:r>
        <w:t xml:space="preserve"> mit </w:t>
      </w:r>
      <w:proofErr w:type="spellStart"/>
      <w:r>
        <w:t>flysz</w:t>
      </w:r>
      <w:proofErr w:type="spellEnd"/>
      <w:r>
        <w:t xml:space="preserve"> hören, </w:t>
      </w:r>
      <w:proofErr w:type="spellStart"/>
      <w:r>
        <w:t>müssiggang</w:t>
      </w:r>
      <w:proofErr w:type="spellEnd"/>
      <w:r>
        <w:t xml:space="preserve"> fliehen, </w:t>
      </w:r>
      <w:proofErr w:type="spellStart"/>
      <w:r>
        <w:t>bösz</w:t>
      </w:r>
      <w:proofErr w:type="spellEnd"/>
      <w:r>
        <w:t xml:space="preserve"> </w:t>
      </w:r>
      <w:proofErr w:type="spellStart"/>
      <w:r>
        <w:t>gselschafft</w:t>
      </w:r>
      <w:proofErr w:type="spellEnd"/>
      <w:r>
        <w:t xml:space="preserve"> </w:t>
      </w:r>
      <w:proofErr w:type="spellStart"/>
      <w:r>
        <w:t>myden</w:t>
      </w:r>
      <w:proofErr w:type="spellEnd"/>
      <w:r>
        <w:t xml:space="preserve">, </w:t>
      </w:r>
      <w:proofErr w:type="spellStart"/>
      <w:r>
        <w:t>vnd</w:t>
      </w:r>
      <w:proofErr w:type="spellEnd"/>
      <w:r>
        <w:t xml:space="preserve"> </w:t>
      </w:r>
      <w:proofErr w:type="spellStart"/>
      <w:r>
        <w:t>guot</w:t>
      </w:r>
      <w:proofErr w:type="spellEnd"/>
      <w:r>
        <w:t xml:space="preserve"> acht </w:t>
      </w:r>
      <w:proofErr w:type="spellStart"/>
      <w:r>
        <w:t>vff</w:t>
      </w:r>
      <w:proofErr w:type="spellEnd"/>
      <w:r>
        <w:t xml:space="preserve"> mich </w:t>
      </w:r>
      <w:proofErr w:type="spellStart"/>
      <w:r>
        <w:t>selbs</w:t>
      </w:r>
      <w:proofErr w:type="spellEnd"/>
      <w:r>
        <w:t xml:space="preserve"> haben.</w:t>
      </w:r>
    </w:p>
    <w:p w14:paraId="751865E0" w14:textId="77777777" w:rsidR="00B6639F" w:rsidRDefault="00B6639F" w:rsidP="00B6639F">
      <w:pPr>
        <w:pStyle w:val="level1"/>
        <w:numPr>
          <w:ilvl w:val="0"/>
          <w:numId w:val="1"/>
        </w:numPr>
      </w:pPr>
      <w:r>
        <w:rPr>
          <w:rStyle w:val="Fett"/>
          <w:rFonts w:eastAsiaTheme="majorEastAsia"/>
        </w:rPr>
        <w:t>Frag.</w:t>
      </w:r>
      <w:r>
        <w:t xml:space="preserve"> </w:t>
      </w:r>
      <w:proofErr w:type="spellStart"/>
      <w:r>
        <w:t>Warumb</w:t>
      </w:r>
      <w:proofErr w:type="spellEnd"/>
      <w:r>
        <w:t xml:space="preserve"> </w:t>
      </w:r>
      <w:proofErr w:type="spellStart"/>
      <w:r>
        <w:t>bättest</w:t>
      </w:r>
      <w:proofErr w:type="spellEnd"/>
      <w:r>
        <w:t xml:space="preserve"> du? </w:t>
      </w:r>
      <w:proofErr w:type="spellStart"/>
      <w:r>
        <w:rPr>
          <w:rStyle w:val="Fett"/>
          <w:rFonts w:eastAsiaTheme="majorEastAsia"/>
        </w:rPr>
        <w:t>Ant</w:t>
      </w:r>
      <w:proofErr w:type="spellEnd"/>
      <w:r>
        <w:rPr>
          <w:rStyle w:val="Fett"/>
          <w:rFonts w:eastAsiaTheme="majorEastAsia"/>
        </w:rPr>
        <w:t>.</w:t>
      </w:r>
      <w:r>
        <w:t xml:space="preserve"> Das </w:t>
      </w:r>
      <w:proofErr w:type="spellStart"/>
      <w:r>
        <w:t>yederman</w:t>
      </w:r>
      <w:proofErr w:type="spellEnd"/>
      <w:r>
        <w:t xml:space="preserve"> </w:t>
      </w:r>
      <w:proofErr w:type="spellStart"/>
      <w:r>
        <w:t>begere</w:t>
      </w:r>
      <w:proofErr w:type="spellEnd"/>
      <w:r>
        <w:t xml:space="preserve"> den </w:t>
      </w:r>
      <w:proofErr w:type="spellStart"/>
      <w:r>
        <w:t>namen</w:t>
      </w:r>
      <w:proofErr w:type="spellEnd"/>
      <w:r>
        <w:t xml:space="preserve"> Gottes </w:t>
      </w:r>
      <w:proofErr w:type="spellStart"/>
      <w:r>
        <w:t>zuo</w:t>
      </w:r>
      <w:proofErr w:type="spellEnd"/>
      <w:r>
        <w:t xml:space="preserve"> </w:t>
      </w:r>
      <w:proofErr w:type="spellStart"/>
      <w:r>
        <w:t>heyligen</w:t>
      </w:r>
      <w:proofErr w:type="spellEnd"/>
      <w:r>
        <w:t xml:space="preserve">, </w:t>
      </w:r>
      <w:proofErr w:type="spellStart"/>
      <w:r>
        <w:t>vnd</w:t>
      </w:r>
      <w:proofErr w:type="spellEnd"/>
      <w:r>
        <w:t xml:space="preserve"> </w:t>
      </w:r>
      <w:proofErr w:type="spellStart"/>
      <w:r>
        <w:t>jm</w:t>
      </w:r>
      <w:proofErr w:type="spellEnd"/>
      <w:r>
        <w:t xml:space="preserve"> </w:t>
      </w:r>
      <w:proofErr w:type="spellStart"/>
      <w:r>
        <w:t>zuo</w:t>
      </w:r>
      <w:proofErr w:type="spellEnd"/>
      <w:r>
        <w:t xml:space="preserve"> </w:t>
      </w:r>
      <w:proofErr w:type="spellStart"/>
      <w:r>
        <w:t>wolgefallen</w:t>
      </w:r>
      <w:proofErr w:type="spellEnd"/>
      <w:r>
        <w:t xml:space="preserve">, </w:t>
      </w:r>
      <w:proofErr w:type="spellStart"/>
      <w:r>
        <w:t>vnd</w:t>
      </w:r>
      <w:proofErr w:type="spellEnd"/>
      <w:r>
        <w:t xml:space="preserve"> ich </w:t>
      </w:r>
      <w:proofErr w:type="spellStart"/>
      <w:r>
        <w:t>ouch</w:t>
      </w:r>
      <w:proofErr w:type="spellEnd"/>
      <w:r>
        <w:t xml:space="preserve"> </w:t>
      </w:r>
      <w:proofErr w:type="spellStart"/>
      <w:r>
        <w:t>syn</w:t>
      </w:r>
      <w:proofErr w:type="spellEnd"/>
      <w:r>
        <w:t xml:space="preserve"> willen </w:t>
      </w:r>
      <w:proofErr w:type="spellStart"/>
      <w:r>
        <w:t>thüe</w:t>
      </w:r>
      <w:proofErr w:type="spellEnd"/>
      <w:r>
        <w:t>.</w:t>
      </w:r>
    </w:p>
    <w:p w14:paraId="440940B5" w14:textId="77777777" w:rsidR="00B6639F" w:rsidRDefault="00B6639F" w:rsidP="00B6639F">
      <w:pPr>
        <w:pStyle w:val="level1"/>
        <w:numPr>
          <w:ilvl w:val="0"/>
          <w:numId w:val="1"/>
        </w:numPr>
      </w:pPr>
      <w:r>
        <w:rPr>
          <w:rStyle w:val="Fett"/>
          <w:rFonts w:eastAsiaTheme="majorEastAsia"/>
        </w:rPr>
        <w:t>Frag.</w:t>
      </w:r>
      <w:r>
        <w:t xml:space="preserve"> Wie </w:t>
      </w:r>
      <w:proofErr w:type="spellStart"/>
      <w:r>
        <w:t>bättest</w:t>
      </w:r>
      <w:proofErr w:type="spellEnd"/>
      <w:r>
        <w:t xml:space="preserve"> du? </w:t>
      </w:r>
      <w:proofErr w:type="spellStart"/>
      <w:r>
        <w:rPr>
          <w:rStyle w:val="Fett"/>
          <w:rFonts w:eastAsiaTheme="majorEastAsia"/>
        </w:rPr>
        <w:t>Ant</w:t>
      </w:r>
      <w:proofErr w:type="spellEnd"/>
      <w:r>
        <w:rPr>
          <w:rStyle w:val="Fett"/>
          <w:rFonts w:eastAsiaTheme="majorEastAsia"/>
        </w:rPr>
        <w:t>.</w:t>
      </w:r>
      <w:r>
        <w:t xml:space="preserve"> Wie mich der Herr gelernet </w:t>
      </w:r>
      <w:proofErr w:type="spellStart"/>
      <w:r>
        <w:t>hatt</w:t>
      </w:r>
      <w:proofErr w:type="spellEnd"/>
      <w:r>
        <w:t>.</w:t>
      </w:r>
    </w:p>
    <w:p w14:paraId="32042836" w14:textId="77777777" w:rsidR="00B6639F" w:rsidRDefault="00B6639F" w:rsidP="00B6639F">
      <w:pPr>
        <w:pStyle w:val="level1"/>
        <w:numPr>
          <w:ilvl w:val="0"/>
          <w:numId w:val="1"/>
        </w:numPr>
      </w:pPr>
      <w:r>
        <w:rPr>
          <w:rStyle w:val="Fett"/>
          <w:rFonts w:eastAsiaTheme="majorEastAsia"/>
        </w:rPr>
        <w:t>Frag.</w:t>
      </w:r>
      <w:r>
        <w:t xml:space="preserve"> Wie? </w:t>
      </w:r>
      <w:proofErr w:type="spellStart"/>
      <w:r>
        <w:rPr>
          <w:rStyle w:val="Fett"/>
          <w:rFonts w:eastAsiaTheme="majorEastAsia"/>
        </w:rPr>
        <w:t>Ant</w:t>
      </w:r>
      <w:proofErr w:type="spellEnd"/>
      <w:r>
        <w:rPr>
          <w:rStyle w:val="Fett"/>
          <w:rFonts w:eastAsiaTheme="majorEastAsia"/>
        </w:rPr>
        <w:t>.</w:t>
      </w:r>
      <w:r>
        <w:t xml:space="preserve"> Vatter </w:t>
      </w:r>
      <w:proofErr w:type="spellStart"/>
      <w:r>
        <w:t>vnser</w:t>
      </w:r>
      <w:proofErr w:type="spellEnd"/>
      <w:r>
        <w:t xml:space="preserve"> rc.</w:t>
      </w:r>
    </w:p>
    <w:p w14:paraId="64876BE4" w14:textId="77777777" w:rsidR="00B6639F" w:rsidRDefault="00B6639F" w:rsidP="00B6639F">
      <w:pPr>
        <w:pStyle w:val="level1"/>
        <w:numPr>
          <w:ilvl w:val="0"/>
          <w:numId w:val="1"/>
        </w:numPr>
      </w:pPr>
      <w:r>
        <w:rPr>
          <w:rStyle w:val="Fett"/>
          <w:rFonts w:eastAsiaTheme="majorEastAsia"/>
        </w:rPr>
        <w:t>Frag.</w:t>
      </w:r>
      <w:r>
        <w:t xml:space="preserve"> </w:t>
      </w:r>
      <w:proofErr w:type="spellStart"/>
      <w:r>
        <w:t>Bättest</w:t>
      </w:r>
      <w:proofErr w:type="spellEnd"/>
      <w:r>
        <w:t xml:space="preserve"> du </w:t>
      </w:r>
      <w:proofErr w:type="spellStart"/>
      <w:r>
        <w:t>ouch</w:t>
      </w:r>
      <w:proofErr w:type="spellEnd"/>
      <w:r>
        <w:t xml:space="preserve"> die </w:t>
      </w:r>
      <w:proofErr w:type="spellStart"/>
      <w:r>
        <w:t>heilgen</w:t>
      </w:r>
      <w:proofErr w:type="spellEnd"/>
      <w:r>
        <w:t xml:space="preserve"> an? </w:t>
      </w:r>
      <w:proofErr w:type="spellStart"/>
      <w:r>
        <w:rPr>
          <w:rStyle w:val="Fett"/>
          <w:rFonts w:eastAsiaTheme="majorEastAsia"/>
        </w:rPr>
        <w:t>Ant</w:t>
      </w:r>
      <w:proofErr w:type="spellEnd"/>
      <w:r>
        <w:rPr>
          <w:rStyle w:val="Fett"/>
          <w:rFonts w:eastAsiaTheme="majorEastAsia"/>
        </w:rPr>
        <w:t>.</w:t>
      </w:r>
      <w:r>
        <w:t xml:space="preserve"> O </w:t>
      </w:r>
      <w:proofErr w:type="spellStart"/>
      <w:r>
        <w:t>neyn</w:t>
      </w:r>
      <w:proofErr w:type="spellEnd"/>
      <w:r>
        <w:t xml:space="preserve">, ich </w:t>
      </w:r>
      <w:proofErr w:type="spellStart"/>
      <w:r>
        <w:t>bätt</w:t>
      </w:r>
      <w:proofErr w:type="spellEnd"/>
      <w:r>
        <w:t xml:space="preserve"> </w:t>
      </w:r>
      <w:proofErr w:type="spellStart"/>
      <w:r>
        <w:t>alleyn</w:t>
      </w:r>
      <w:proofErr w:type="spellEnd"/>
      <w:r>
        <w:t xml:space="preserve"> Gott an, der mir </w:t>
      </w:r>
      <w:proofErr w:type="spellStart"/>
      <w:r>
        <w:t>helffen</w:t>
      </w:r>
      <w:proofErr w:type="spellEnd"/>
      <w:r>
        <w:t xml:space="preserve"> mag.</w:t>
      </w:r>
    </w:p>
    <w:p w14:paraId="3A430696" w14:textId="77777777" w:rsidR="00B6639F" w:rsidRDefault="00B6639F" w:rsidP="00B6639F">
      <w:pPr>
        <w:pStyle w:val="level1"/>
        <w:numPr>
          <w:ilvl w:val="0"/>
          <w:numId w:val="1"/>
        </w:numPr>
      </w:pPr>
      <w:r>
        <w:rPr>
          <w:rStyle w:val="Fett"/>
          <w:rFonts w:eastAsiaTheme="majorEastAsia"/>
        </w:rPr>
        <w:t>Frag.</w:t>
      </w:r>
      <w:r>
        <w:t xml:space="preserve"> So verachtest du die heiligen? </w:t>
      </w:r>
      <w:proofErr w:type="spellStart"/>
      <w:r>
        <w:rPr>
          <w:rStyle w:val="Fett"/>
          <w:rFonts w:eastAsiaTheme="majorEastAsia"/>
        </w:rPr>
        <w:t>Ant</w:t>
      </w:r>
      <w:proofErr w:type="spellEnd"/>
      <w:r>
        <w:rPr>
          <w:rStyle w:val="Fett"/>
          <w:rFonts w:eastAsiaTheme="majorEastAsia"/>
        </w:rPr>
        <w:t>.</w:t>
      </w:r>
      <w:r>
        <w:t xml:space="preserve"> O </w:t>
      </w:r>
      <w:proofErr w:type="spellStart"/>
      <w:r>
        <w:t>neyn</w:t>
      </w:r>
      <w:proofErr w:type="spellEnd"/>
      <w:r>
        <w:t xml:space="preserve">, aber ich lob die </w:t>
      </w:r>
      <w:proofErr w:type="spellStart"/>
      <w:r>
        <w:t>vmb</w:t>
      </w:r>
      <w:proofErr w:type="spellEnd"/>
      <w:r>
        <w:t xml:space="preserve"> der gaben </w:t>
      </w:r>
      <w:proofErr w:type="spellStart"/>
      <w:r>
        <w:t>vnd</w:t>
      </w:r>
      <w:proofErr w:type="spellEnd"/>
      <w:r>
        <w:t xml:space="preserve"> </w:t>
      </w:r>
      <w:proofErr w:type="spellStart"/>
      <w:r>
        <w:t>gnaden</w:t>
      </w:r>
      <w:proofErr w:type="spellEnd"/>
      <w:r>
        <w:t xml:space="preserve"> willen, die </w:t>
      </w:r>
      <w:proofErr w:type="spellStart"/>
      <w:r>
        <w:t>jn</w:t>
      </w:r>
      <w:proofErr w:type="spellEnd"/>
      <w:r>
        <w:t xml:space="preserve"> Gott </w:t>
      </w:r>
      <w:proofErr w:type="spellStart"/>
      <w:r>
        <w:t>verlihen</w:t>
      </w:r>
      <w:proofErr w:type="spellEnd"/>
      <w:r>
        <w:t xml:space="preserve"> </w:t>
      </w:r>
      <w:proofErr w:type="spellStart"/>
      <w:r>
        <w:t>hatt</w:t>
      </w:r>
      <w:proofErr w:type="spellEnd"/>
      <w:r>
        <w:t>.</w:t>
      </w:r>
    </w:p>
    <w:p w14:paraId="38606C87" w14:textId="77777777" w:rsidR="00B6639F" w:rsidRDefault="00B6639F" w:rsidP="00B6639F">
      <w:pPr>
        <w:pStyle w:val="level1"/>
        <w:numPr>
          <w:ilvl w:val="0"/>
          <w:numId w:val="1"/>
        </w:numPr>
      </w:pPr>
      <w:r>
        <w:rPr>
          <w:rStyle w:val="Fett"/>
          <w:rFonts w:eastAsiaTheme="majorEastAsia"/>
        </w:rPr>
        <w:t>Frag.</w:t>
      </w:r>
      <w:r>
        <w:t xml:space="preserve"> Ist es </w:t>
      </w:r>
      <w:proofErr w:type="spellStart"/>
      <w:r>
        <w:t>ouch</w:t>
      </w:r>
      <w:proofErr w:type="spellEnd"/>
      <w:r>
        <w:t xml:space="preserve"> </w:t>
      </w:r>
      <w:proofErr w:type="spellStart"/>
      <w:r>
        <w:t>gebättet</w:t>
      </w:r>
      <w:proofErr w:type="spellEnd"/>
      <w:r>
        <w:t xml:space="preserve">, wo </w:t>
      </w:r>
      <w:proofErr w:type="spellStart"/>
      <w:r>
        <w:t>eyner</w:t>
      </w:r>
      <w:proofErr w:type="spellEnd"/>
      <w:r>
        <w:t xml:space="preserve"> allein mit worten </w:t>
      </w:r>
      <w:proofErr w:type="spellStart"/>
      <w:r>
        <w:t>bättet</w:t>
      </w:r>
      <w:proofErr w:type="spellEnd"/>
      <w:r>
        <w:t xml:space="preserve">? </w:t>
      </w:r>
      <w:proofErr w:type="spellStart"/>
      <w:r>
        <w:rPr>
          <w:rStyle w:val="Fett"/>
          <w:rFonts w:eastAsiaTheme="majorEastAsia"/>
        </w:rPr>
        <w:t>Ant</w:t>
      </w:r>
      <w:proofErr w:type="spellEnd"/>
      <w:r>
        <w:rPr>
          <w:rStyle w:val="Fett"/>
          <w:rFonts w:eastAsiaTheme="majorEastAsia"/>
        </w:rPr>
        <w:t>.</w:t>
      </w:r>
      <w:r>
        <w:t xml:space="preserve"> </w:t>
      </w:r>
      <w:proofErr w:type="spellStart"/>
      <w:r>
        <w:t>Neyn</w:t>
      </w:r>
      <w:proofErr w:type="spellEnd"/>
      <w:r>
        <w:t xml:space="preserve">, es </w:t>
      </w:r>
      <w:proofErr w:type="spellStart"/>
      <w:r>
        <w:t>hiesz</w:t>
      </w:r>
      <w:proofErr w:type="spellEnd"/>
      <w:r>
        <w:t xml:space="preserve"> Gott verspottet, man soll mit </w:t>
      </w:r>
      <w:proofErr w:type="spellStart"/>
      <w:r>
        <w:t>hertzen</w:t>
      </w:r>
      <w:proofErr w:type="spellEnd"/>
      <w:r>
        <w:t xml:space="preserve"> </w:t>
      </w:r>
      <w:proofErr w:type="spellStart"/>
      <w:r>
        <w:t>bätten</w:t>
      </w:r>
      <w:proofErr w:type="spellEnd"/>
      <w:r>
        <w:t xml:space="preserve"> </w:t>
      </w:r>
      <w:proofErr w:type="spellStart"/>
      <w:r>
        <w:t>vnd</w:t>
      </w:r>
      <w:proofErr w:type="spellEnd"/>
      <w:r>
        <w:t xml:space="preserve"> </w:t>
      </w:r>
      <w:proofErr w:type="spellStart"/>
      <w:r>
        <w:t>guotem</w:t>
      </w:r>
      <w:proofErr w:type="spellEnd"/>
      <w:r>
        <w:t xml:space="preserve"> </w:t>
      </w:r>
      <w:proofErr w:type="spellStart"/>
      <w:r>
        <w:t>vertruwen</w:t>
      </w:r>
      <w:proofErr w:type="spellEnd"/>
      <w:r>
        <w:t>.</w:t>
      </w:r>
    </w:p>
    <w:p w14:paraId="66304E2F" w14:textId="77777777" w:rsidR="00B6639F" w:rsidRDefault="00B6639F" w:rsidP="00B6639F">
      <w:pPr>
        <w:pStyle w:val="level1"/>
        <w:numPr>
          <w:ilvl w:val="0"/>
          <w:numId w:val="1"/>
        </w:numPr>
      </w:pPr>
      <w:r>
        <w:rPr>
          <w:rStyle w:val="Fett"/>
          <w:rFonts w:eastAsiaTheme="majorEastAsia"/>
        </w:rPr>
        <w:t>Frag.</w:t>
      </w:r>
      <w:r>
        <w:t xml:space="preserve"> Wie hörest du aber das </w:t>
      </w:r>
      <w:proofErr w:type="spellStart"/>
      <w:r>
        <w:t>wort</w:t>
      </w:r>
      <w:proofErr w:type="spellEnd"/>
      <w:r>
        <w:t xml:space="preserve"> Gottes? </w:t>
      </w:r>
      <w:proofErr w:type="spellStart"/>
      <w:r>
        <w:rPr>
          <w:rStyle w:val="Fett"/>
          <w:rFonts w:eastAsiaTheme="majorEastAsia"/>
        </w:rPr>
        <w:t>Ant</w:t>
      </w:r>
      <w:proofErr w:type="spellEnd"/>
      <w:r>
        <w:rPr>
          <w:rStyle w:val="Fett"/>
          <w:rFonts w:eastAsiaTheme="majorEastAsia"/>
        </w:rPr>
        <w:t>.</w:t>
      </w:r>
      <w:r>
        <w:t xml:space="preserve"> </w:t>
      </w:r>
      <w:proofErr w:type="spellStart"/>
      <w:r>
        <w:t>Glych</w:t>
      </w:r>
      <w:proofErr w:type="spellEnd"/>
      <w:r>
        <w:t xml:space="preserve"> als </w:t>
      </w:r>
      <w:proofErr w:type="spellStart"/>
      <w:r>
        <w:t>redte</w:t>
      </w:r>
      <w:proofErr w:type="spellEnd"/>
      <w:r>
        <w:t xml:space="preserve"> Gott </w:t>
      </w:r>
      <w:proofErr w:type="spellStart"/>
      <w:r>
        <w:t>selbs</w:t>
      </w:r>
      <w:proofErr w:type="spellEnd"/>
      <w:r>
        <w:t xml:space="preserve"> mit mir, wo ich etwas hör, darin ich schuldig bin, so behalt ich es in </w:t>
      </w:r>
      <w:proofErr w:type="spellStart"/>
      <w:r>
        <w:t>mynem</w:t>
      </w:r>
      <w:proofErr w:type="spellEnd"/>
      <w:r>
        <w:t xml:space="preserve"> </w:t>
      </w:r>
      <w:proofErr w:type="spellStart"/>
      <w:r>
        <w:t>hertzen</w:t>
      </w:r>
      <w:proofErr w:type="spellEnd"/>
      <w:r>
        <w:t xml:space="preserve">, </w:t>
      </w:r>
      <w:proofErr w:type="spellStart"/>
      <w:r>
        <w:t>vnd</w:t>
      </w:r>
      <w:proofErr w:type="spellEnd"/>
      <w:r>
        <w:t xml:space="preserve"> </w:t>
      </w:r>
      <w:proofErr w:type="spellStart"/>
      <w:r>
        <w:t>hütt</w:t>
      </w:r>
      <w:proofErr w:type="spellEnd"/>
      <w:r>
        <w:t xml:space="preserve"> mich </w:t>
      </w:r>
      <w:proofErr w:type="spellStart"/>
      <w:r>
        <w:t>daruor</w:t>
      </w:r>
      <w:proofErr w:type="spellEnd"/>
      <w:r>
        <w:t xml:space="preserve">, wo </w:t>
      </w:r>
      <w:proofErr w:type="spellStart"/>
      <w:r>
        <w:t>mann</w:t>
      </w:r>
      <w:proofErr w:type="spellEnd"/>
      <w:r>
        <w:t xml:space="preserve"> etwas von </w:t>
      </w:r>
      <w:proofErr w:type="spellStart"/>
      <w:r>
        <w:t>tugend</w:t>
      </w:r>
      <w:proofErr w:type="spellEnd"/>
      <w:r>
        <w:t xml:space="preserve"> sagt, </w:t>
      </w:r>
      <w:proofErr w:type="spellStart"/>
      <w:r>
        <w:t>flysz</w:t>
      </w:r>
      <w:proofErr w:type="spellEnd"/>
      <w:r>
        <w:t xml:space="preserve"> ich mich, die </w:t>
      </w:r>
      <w:proofErr w:type="spellStart"/>
      <w:r>
        <w:t>zuo</w:t>
      </w:r>
      <w:proofErr w:type="spellEnd"/>
      <w:r>
        <w:t xml:space="preserve"> überkommen, wo man aber die </w:t>
      </w:r>
      <w:proofErr w:type="spellStart"/>
      <w:r>
        <w:t>gnad</w:t>
      </w:r>
      <w:proofErr w:type="spellEnd"/>
      <w:r>
        <w:t xml:space="preserve"> </w:t>
      </w:r>
      <w:proofErr w:type="spellStart"/>
      <w:r>
        <w:t>vnd</w:t>
      </w:r>
      <w:proofErr w:type="spellEnd"/>
      <w:r>
        <w:t xml:space="preserve"> </w:t>
      </w:r>
      <w:proofErr w:type="spellStart"/>
      <w:r>
        <w:t>guotthat</w:t>
      </w:r>
      <w:proofErr w:type="spellEnd"/>
      <w:r>
        <w:t xml:space="preserve"> Gottes </w:t>
      </w:r>
      <w:proofErr w:type="spellStart"/>
      <w:r>
        <w:t>rhümet</w:t>
      </w:r>
      <w:proofErr w:type="spellEnd"/>
      <w:r>
        <w:t xml:space="preserve">, so sagt ich </w:t>
      </w:r>
      <w:proofErr w:type="spellStart"/>
      <w:r>
        <w:t>jm</w:t>
      </w:r>
      <w:proofErr w:type="spellEnd"/>
      <w:r>
        <w:t xml:space="preserve"> lob </w:t>
      </w:r>
      <w:proofErr w:type="spellStart"/>
      <w:r>
        <w:t>vnd</w:t>
      </w:r>
      <w:proofErr w:type="spellEnd"/>
      <w:r>
        <w:t xml:space="preserve"> </w:t>
      </w:r>
      <w:proofErr w:type="spellStart"/>
      <w:r>
        <w:t>danck</w:t>
      </w:r>
      <w:proofErr w:type="spellEnd"/>
      <w:r>
        <w:t>.</w:t>
      </w:r>
    </w:p>
    <w:p w14:paraId="6634446D" w14:textId="77777777" w:rsidR="00B6639F" w:rsidRDefault="00B6639F" w:rsidP="00B6639F">
      <w:pPr>
        <w:pStyle w:val="level1"/>
        <w:numPr>
          <w:ilvl w:val="0"/>
          <w:numId w:val="1"/>
        </w:numPr>
      </w:pPr>
      <w:r>
        <w:rPr>
          <w:rStyle w:val="Fett"/>
          <w:rFonts w:eastAsiaTheme="majorEastAsia"/>
        </w:rPr>
        <w:t>Frag.</w:t>
      </w:r>
      <w:r>
        <w:t xml:space="preserve"> Wie </w:t>
      </w:r>
      <w:proofErr w:type="spellStart"/>
      <w:r>
        <w:t>flühest</w:t>
      </w:r>
      <w:proofErr w:type="spellEnd"/>
      <w:r>
        <w:t xml:space="preserve"> du den </w:t>
      </w:r>
      <w:proofErr w:type="spellStart"/>
      <w:r>
        <w:t>müssiggang</w:t>
      </w:r>
      <w:proofErr w:type="spellEnd"/>
      <w:r>
        <w:t xml:space="preserve">? </w:t>
      </w:r>
      <w:proofErr w:type="spellStart"/>
      <w:r>
        <w:rPr>
          <w:rStyle w:val="Fett"/>
          <w:rFonts w:eastAsiaTheme="majorEastAsia"/>
        </w:rPr>
        <w:t>Ant</w:t>
      </w:r>
      <w:proofErr w:type="spellEnd"/>
      <w:r>
        <w:rPr>
          <w:rStyle w:val="Fett"/>
          <w:rFonts w:eastAsiaTheme="majorEastAsia"/>
        </w:rPr>
        <w:t>.</w:t>
      </w:r>
      <w:r>
        <w:t xml:space="preserve"> Ich </w:t>
      </w:r>
      <w:proofErr w:type="spellStart"/>
      <w:r>
        <w:t>thuon</w:t>
      </w:r>
      <w:proofErr w:type="spellEnd"/>
      <w:r>
        <w:t xml:space="preserve">, was mich </w:t>
      </w:r>
      <w:proofErr w:type="spellStart"/>
      <w:r>
        <w:t>myn</w:t>
      </w:r>
      <w:proofErr w:type="spellEnd"/>
      <w:r>
        <w:t xml:space="preserve"> </w:t>
      </w:r>
      <w:proofErr w:type="spellStart"/>
      <w:r>
        <w:t>vatter</w:t>
      </w:r>
      <w:proofErr w:type="spellEnd"/>
      <w:r>
        <w:t xml:space="preserve"> </w:t>
      </w:r>
      <w:proofErr w:type="spellStart"/>
      <w:r>
        <w:t>vnd</w:t>
      </w:r>
      <w:proofErr w:type="spellEnd"/>
      <w:r>
        <w:t xml:space="preserve"> </w:t>
      </w:r>
      <w:proofErr w:type="spellStart"/>
      <w:r>
        <w:t>muoter</w:t>
      </w:r>
      <w:proofErr w:type="spellEnd"/>
      <w:r>
        <w:t xml:space="preserve"> </w:t>
      </w:r>
      <w:proofErr w:type="spellStart"/>
      <w:r>
        <w:t>heysset</w:t>
      </w:r>
      <w:proofErr w:type="spellEnd"/>
      <w:r>
        <w:t xml:space="preserve">, </w:t>
      </w:r>
      <w:proofErr w:type="spellStart"/>
      <w:r>
        <w:t>vnd</w:t>
      </w:r>
      <w:proofErr w:type="spellEnd"/>
      <w:r>
        <w:t xml:space="preserve"> </w:t>
      </w:r>
      <w:proofErr w:type="spellStart"/>
      <w:r>
        <w:t>flysz</w:t>
      </w:r>
      <w:proofErr w:type="spellEnd"/>
      <w:r>
        <w:t xml:space="preserve"> mich </w:t>
      </w:r>
      <w:proofErr w:type="spellStart"/>
      <w:r>
        <w:t>selbs</w:t>
      </w:r>
      <w:proofErr w:type="spellEnd"/>
      <w:r>
        <w:t xml:space="preserve">, das ich etwas lerne </w:t>
      </w:r>
      <w:proofErr w:type="spellStart"/>
      <w:r>
        <w:t>vnd</w:t>
      </w:r>
      <w:proofErr w:type="spellEnd"/>
      <w:r>
        <w:t xml:space="preserve"> anschicke, das ich </w:t>
      </w:r>
      <w:proofErr w:type="spellStart"/>
      <w:r>
        <w:t>jn</w:t>
      </w:r>
      <w:proofErr w:type="spellEnd"/>
      <w:r>
        <w:t xml:space="preserve"> daran </w:t>
      </w:r>
      <w:proofErr w:type="spellStart"/>
      <w:r>
        <w:t>wolgefall</w:t>
      </w:r>
      <w:proofErr w:type="spellEnd"/>
      <w:r>
        <w:t xml:space="preserve">, </w:t>
      </w:r>
      <w:proofErr w:type="spellStart"/>
      <w:r>
        <w:t>suhm</w:t>
      </w:r>
      <w:proofErr w:type="spellEnd"/>
      <w:r>
        <w:t xml:space="preserve"> mich </w:t>
      </w:r>
      <w:proofErr w:type="spellStart"/>
      <w:r>
        <w:t>nit</w:t>
      </w:r>
      <w:proofErr w:type="spellEnd"/>
      <w:r>
        <w:t xml:space="preserve"> lang </w:t>
      </w:r>
      <w:proofErr w:type="spellStart"/>
      <w:r>
        <w:t>vff</w:t>
      </w:r>
      <w:proofErr w:type="spellEnd"/>
      <w:r>
        <w:t xml:space="preserve"> der </w:t>
      </w:r>
      <w:proofErr w:type="spellStart"/>
      <w:r>
        <w:t>gassen</w:t>
      </w:r>
      <w:proofErr w:type="spellEnd"/>
      <w:r>
        <w:t>.</w:t>
      </w:r>
    </w:p>
    <w:p w14:paraId="7E320440" w14:textId="77777777" w:rsidR="00B6639F" w:rsidRDefault="00B6639F" w:rsidP="00B6639F">
      <w:pPr>
        <w:pStyle w:val="level1"/>
        <w:numPr>
          <w:ilvl w:val="0"/>
          <w:numId w:val="1"/>
        </w:numPr>
      </w:pPr>
      <w:r>
        <w:rPr>
          <w:rStyle w:val="Fett"/>
          <w:rFonts w:eastAsiaTheme="majorEastAsia"/>
        </w:rPr>
        <w:t>Frag.</w:t>
      </w:r>
      <w:r>
        <w:t xml:space="preserve"> Was hast du für gesellen? </w:t>
      </w:r>
      <w:proofErr w:type="spellStart"/>
      <w:r>
        <w:rPr>
          <w:rStyle w:val="Fett"/>
          <w:rFonts w:eastAsiaTheme="majorEastAsia"/>
        </w:rPr>
        <w:t>Ant</w:t>
      </w:r>
      <w:proofErr w:type="spellEnd"/>
      <w:r>
        <w:rPr>
          <w:rStyle w:val="Fett"/>
          <w:rFonts w:eastAsiaTheme="majorEastAsia"/>
        </w:rPr>
        <w:t>.</w:t>
      </w:r>
      <w:r>
        <w:t xml:space="preserve"> Ich </w:t>
      </w:r>
      <w:proofErr w:type="spellStart"/>
      <w:r>
        <w:t>flühe</w:t>
      </w:r>
      <w:proofErr w:type="spellEnd"/>
      <w:r>
        <w:t xml:space="preserve"> die </w:t>
      </w:r>
      <w:proofErr w:type="spellStart"/>
      <w:r>
        <w:t>knaben</w:t>
      </w:r>
      <w:proofErr w:type="spellEnd"/>
      <w:r>
        <w:t xml:space="preserve">, die </w:t>
      </w:r>
      <w:proofErr w:type="spellStart"/>
      <w:r>
        <w:t>schamper</w:t>
      </w:r>
      <w:proofErr w:type="spellEnd"/>
      <w:r>
        <w:t xml:space="preserve"> reden, </w:t>
      </w:r>
      <w:proofErr w:type="spellStart"/>
      <w:r>
        <w:t>fluochen</w:t>
      </w:r>
      <w:proofErr w:type="spellEnd"/>
      <w:r>
        <w:t xml:space="preserve"> </w:t>
      </w:r>
      <w:proofErr w:type="spellStart"/>
      <w:r>
        <w:t>vnd</w:t>
      </w:r>
      <w:proofErr w:type="spellEnd"/>
      <w:r>
        <w:t xml:space="preserve"> schweren, die </w:t>
      </w:r>
      <w:proofErr w:type="spellStart"/>
      <w:r>
        <w:t>spilen</w:t>
      </w:r>
      <w:proofErr w:type="spellEnd"/>
      <w:r>
        <w:t xml:space="preserve"> </w:t>
      </w:r>
      <w:proofErr w:type="spellStart"/>
      <w:r>
        <w:t>vnd</w:t>
      </w:r>
      <w:proofErr w:type="spellEnd"/>
      <w:r>
        <w:t xml:space="preserve"> liegen, die </w:t>
      </w:r>
      <w:proofErr w:type="spellStart"/>
      <w:r>
        <w:t>nit</w:t>
      </w:r>
      <w:proofErr w:type="spellEnd"/>
      <w:r>
        <w:t xml:space="preserve"> gern in die </w:t>
      </w:r>
      <w:proofErr w:type="spellStart"/>
      <w:r>
        <w:t>kirch</w:t>
      </w:r>
      <w:proofErr w:type="spellEnd"/>
      <w:r>
        <w:t xml:space="preserve"> </w:t>
      </w:r>
      <w:proofErr w:type="spellStart"/>
      <w:r>
        <w:t>gond</w:t>
      </w:r>
      <w:proofErr w:type="spellEnd"/>
      <w:r>
        <w:t xml:space="preserve">, aber </w:t>
      </w:r>
      <w:proofErr w:type="spellStart"/>
      <w:r>
        <w:t>alweg</w:t>
      </w:r>
      <w:proofErr w:type="spellEnd"/>
      <w:r>
        <w:t xml:space="preserve"> </w:t>
      </w:r>
      <w:proofErr w:type="spellStart"/>
      <w:r>
        <w:t>müssig</w:t>
      </w:r>
      <w:proofErr w:type="spellEnd"/>
      <w:r>
        <w:t xml:space="preserve"> </w:t>
      </w:r>
      <w:proofErr w:type="spellStart"/>
      <w:r>
        <w:t>gond</w:t>
      </w:r>
      <w:proofErr w:type="spellEnd"/>
      <w:r>
        <w:t xml:space="preserve"> </w:t>
      </w:r>
      <w:proofErr w:type="spellStart"/>
      <w:r>
        <w:t>vff</w:t>
      </w:r>
      <w:proofErr w:type="spellEnd"/>
      <w:r>
        <w:t xml:space="preserve"> der </w:t>
      </w:r>
      <w:proofErr w:type="spellStart"/>
      <w:r>
        <w:t>gassen</w:t>
      </w:r>
      <w:proofErr w:type="spellEnd"/>
      <w:r>
        <w:t>.</w:t>
      </w:r>
    </w:p>
    <w:p w14:paraId="5FDA18B7" w14:textId="77777777" w:rsidR="00B6639F" w:rsidRDefault="00B6639F" w:rsidP="00B6639F">
      <w:pPr>
        <w:pStyle w:val="level1"/>
        <w:numPr>
          <w:ilvl w:val="0"/>
          <w:numId w:val="1"/>
        </w:numPr>
      </w:pPr>
      <w:r>
        <w:rPr>
          <w:rStyle w:val="Fett"/>
          <w:rFonts w:eastAsiaTheme="majorEastAsia"/>
        </w:rPr>
        <w:t>Frag.</w:t>
      </w:r>
      <w:r>
        <w:t xml:space="preserve"> Wie hast du acht </w:t>
      </w:r>
      <w:proofErr w:type="spellStart"/>
      <w:r>
        <w:t>vff</w:t>
      </w:r>
      <w:proofErr w:type="spellEnd"/>
      <w:r>
        <w:t xml:space="preserve"> dich </w:t>
      </w:r>
      <w:proofErr w:type="spellStart"/>
      <w:r>
        <w:t>selbs</w:t>
      </w:r>
      <w:proofErr w:type="spellEnd"/>
      <w:r>
        <w:t xml:space="preserve">? </w:t>
      </w:r>
      <w:proofErr w:type="spellStart"/>
      <w:r>
        <w:rPr>
          <w:rStyle w:val="Fett"/>
          <w:rFonts w:eastAsiaTheme="majorEastAsia"/>
        </w:rPr>
        <w:t>Ant</w:t>
      </w:r>
      <w:proofErr w:type="spellEnd"/>
      <w:r>
        <w:rPr>
          <w:rStyle w:val="Fett"/>
          <w:rFonts w:eastAsiaTheme="majorEastAsia"/>
        </w:rPr>
        <w:t>.</w:t>
      </w:r>
      <w:r>
        <w:t xml:space="preserve"> Ich iss </w:t>
      </w:r>
      <w:proofErr w:type="spellStart"/>
      <w:r>
        <w:t>vnd</w:t>
      </w:r>
      <w:proofErr w:type="spellEnd"/>
      <w:r>
        <w:t xml:space="preserve"> </w:t>
      </w:r>
      <w:proofErr w:type="spellStart"/>
      <w:r>
        <w:t>trinck</w:t>
      </w:r>
      <w:proofErr w:type="spellEnd"/>
      <w:r>
        <w:t xml:space="preserve"> nach </w:t>
      </w:r>
      <w:proofErr w:type="spellStart"/>
      <w:r>
        <w:t>notturfft</w:t>
      </w:r>
      <w:proofErr w:type="spellEnd"/>
      <w:r>
        <w:t xml:space="preserve">, frag </w:t>
      </w:r>
      <w:proofErr w:type="spellStart"/>
      <w:r>
        <w:t>nit</w:t>
      </w:r>
      <w:proofErr w:type="spellEnd"/>
      <w:r>
        <w:t xml:space="preserve"> nach </w:t>
      </w:r>
      <w:proofErr w:type="spellStart"/>
      <w:r>
        <w:t>leckerhafftiger</w:t>
      </w:r>
      <w:proofErr w:type="spellEnd"/>
      <w:r>
        <w:t xml:space="preserve"> </w:t>
      </w:r>
      <w:proofErr w:type="spellStart"/>
      <w:r>
        <w:t>spysz</w:t>
      </w:r>
      <w:proofErr w:type="spellEnd"/>
      <w:r>
        <w:t xml:space="preserve">, so bald ich </w:t>
      </w:r>
      <w:proofErr w:type="spellStart"/>
      <w:r>
        <w:t>vszschlaff</w:t>
      </w:r>
      <w:proofErr w:type="spellEnd"/>
      <w:r>
        <w:t xml:space="preserve">, stand ich </w:t>
      </w:r>
      <w:proofErr w:type="spellStart"/>
      <w:r>
        <w:t>fluxs</w:t>
      </w:r>
      <w:proofErr w:type="spellEnd"/>
      <w:r>
        <w:t xml:space="preserve"> </w:t>
      </w:r>
      <w:proofErr w:type="spellStart"/>
      <w:r>
        <w:t>vff</w:t>
      </w:r>
      <w:proofErr w:type="spellEnd"/>
      <w:r>
        <w:t>, rede, wenn man mich fragt.</w:t>
      </w:r>
    </w:p>
    <w:p w14:paraId="4CF2FBEC" w14:textId="77777777" w:rsidR="00B6639F" w:rsidRDefault="00B6639F" w:rsidP="00B6639F">
      <w:pPr>
        <w:pStyle w:val="level1"/>
        <w:numPr>
          <w:ilvl w:val="0"/>
          <w:numId w:val="1"/>
        </w:numPr>
      </w:pPr>
      <w:r>
        <w:rPr>
          <w:rStyle w:val="Fett"/>
          <w:rFonts w:eastAsiaTheme="majorEastAsia"/>
        </w:rPr>
        <w:t>Frag.</w:t>
      </w:r>
      <w:r>
        <w:t xml:space="preserve"> Hat dir Gott </w:t>
      </w:r>
      <w:proofErr w:type="spellStart"/>
      <w:r>
        <w:t>ouch</w:t>
      </w:r>
      <w:proofErr w:type="spellEnd"/>
      <w:r>
        <w:t xml:space="preserve"> </w:t>
      </w:r>
      <w:proofErr w:type="spellStart"/>
      <w:r>
        <w:t>eyn</w:t>
      </w:r>
      <w:proofErr w:type="spellEnd"/>
      <w:r>
        <w:t xml:space="preserve"> </w:t>
      </w:r>
      <w:proofErr w:type="spellStart"/>
      <w:r>
        <w:t>spysz</w:t>
      </w:r>
      <w:proofErr w:type="spellEnd"/>
      <w:r>
        <w:t xml:space="preserve"> oder </w:t>
      </w:r>
      <w:proofErr w:type="spellStart"/>
      <w:r>
        <w:t>tranck</w:t>
      </w:r>
      <w:proofErr w:type="spellEnd"/>
      <w:r>
        <w:t xml:space="preserve"> </w:t>
      </w:r>
      <w:proofErr w:type="spellStart"/>
      <w:r>
        <w:t>verbotten</w:t>
      </w:r>
      <w:proofErr w:type="spellEnd"/>
      <w:r>
        <w:t xml:space="preserve">? </w:t>
      </w:r>
      <w:proofErr w:type="spellStart"/>
      <w:r>
        <w:rPr>
          <w:rStyle w:val="Fett"/>
          <w:rFonts w:eastAsiaTheme="majorEastAsia"/>
        </w:rPr>
        <w:t>Ant</w:t>
      </w:r>
      <w:proofErr w:type="spellEnd"/>
      <w:r>
        <w:rPr>
          <w:rStyle w:val="Fett"/>
          <w:rFonts w:eastAsiaTheme="majorEastAsia"/>
        </w:rPr>
        <w:t>.</w:t>
      </w:r>
      <w:r>
        <w:t xml:space="preserve"> </w:t>
      </w:r>
      <w:proofErr w:type="spellStart"/>
      <w:r>
        <w:t>Neyn</w:t>
      </w:r>
      <w:proofErr w:type="spellEnd"/>
      <w:r>
        <w:t xml:space="preserve">, er hat mir </w:t>
      </w:r>
      <w:proofErr w:type="spellStart"/>
      <w:r>
        <w:t>füllery</w:t>
      </w:r>
      <w:proofErr w:type="spellEnd"/>
      <w:r>
        <w:t xml:space="preserve"> </w:t>
      </w:r>
      <w:proofErr w:type="spellStart"/>
      <w:r>
        <w:t>vnd</w:t>
      </w:r>
      <w:proofErr w:type="spellEnd"/>
      <w:r>
        <w:t xml:space="preserve"> </w:t>
      </w:r>
      <w:proofErr w:type="spellStart"/>
      <w:r>
        <w:t>trunckenheyt</w:t>
      </w:r>
      <w:proofErr w:type="spellEnd"/>
      <w:r>
        <w:t xml:space="preserve"> </w:t>
      </w:r>
      <w:proofErr w:type="spellStart"/>
      <w:r>
        <w:t>verbotten</w:t>
      </w:r>
      <w:proofErr w:type="spellEnd"/>
      <w:r>
        <w:t xml:space="preserve">: Ich mag </w:t>
      </w:r>
      <w:proofErr w:type="spellStart"/>
      <w:r>
        <w:t>syn</w:t>
      </w:r>
      <w:proofErr w:type="spellEnd"/>
      <w:r>
        <w:t xml:space="preserve"> gab </w:t>
      </w:r>
      <w:proofErr w:type="spellStart"/>
      <w:r>
        <w:t>wol</w:t>
      </w:r>
      <w:proofErr w:type="spellEnd"/>
      <w:r>
        <w:t xml:space="preserve"> </w:t>
      </w:r>
      <w:proofErr w:type="spellStart"/>
      <w:r>
        <w:t>bruchen</w:t>
      </w:r>
      <w:proofErr w:type="spellEnd"/>
      <w:r>
        <w:t xml:space="preserve">, </w:t>
      </w:r>
      <w:proofErr w:type="spellStart"/>
      <w:r>
        <w:t>darumb</w:t>
      </w:r>
      <w:proofErr w:type="spellEnd"/>
      <w:r>
        <w:t xml:space="preserve"> ich </w:t>
      </w:r>
      <w:proofErr w:type="spellStart"/>
      <w:r>
        <w:t>sy</w:t>
      </w:r>
      <w:proofErr w:type="spellEnd"/>
      <w:r>
        <w:t xml:space="preserve"> mit </w:t>
      </w:r>
      <w:proofErr w:type="spellStart"/>
      <w:r>
        <w:t>dancksagung</w:t>
      </w:r>
      <w:proofErr w:type="spellEnd"/>
      <w:r>
        <w:t xml:space="preserve"> </w:t>
      </w:r>
      <w:proofErr w:type="spellStart"/>
      <w:r>
        <w:t>anemme</w:t>
      </w:r>
      <w:proofErr w:type="spellEnd"/>
      <w:r>
        <w:t xml:space="preserve">, </w:t>
      </w:r>
      <w:proofErr w:type="spellStart"/>
      <w:r>
        <w:t>vnd</w:t>
      </w:r>
      <w:proofErr w:type="spellEnd"/>
      <w:r>
        <w:t xml:space="preserve"> </w:t>
      </w:r>
      <w:proofErr w:type="spellStart"/>
      <w:r>
        <w:t>bätt</w:t>
      </w:r>
      <w:proofErr w:type="spellEnd"/>
      <w:r>
        <w:t xml:space="preserve">, eh dann ich </w:t>
      </w:r>
      <w:proofErr w:type="spellStart"/>
      <w:r>
        <w:t>isz</w:t>
      </w:r>
      <w:proofErr w:type="spellEnd"/>
      <w:r>
        <w:t>.</w:t>
      </w:r>
    </w:p>
    <w:p w14:paraId="20B7659A" w14:textId="77777777" w:rsidR="00B6639F" w:rsidRDefault="00B6639F" w:rsidP="00B6639F">
      <w:pPr>
        <w:pStyle w:val="level1"/>
        <w:numPr>
          <w:ilvl w:val="0"/>
          <w:numId w:val="1"/>
        </w:numPr>
      </w:pPr>
      <w:r>
        <w:rPr>
          <w:rStyle w:val="Fett"/>
          <w:rFonts w:eastAsiaTheme="majorEastAsia"/>
        </w:rPr>
        <w:t>Frag.</w:t>
      </w:r>
      <w:r>
        <w:t xml:space="preserve"> Stadt die </w:t>
      </w:r>
      <w:proofErr w:type="spellStart"/>
      <w:r>
        <w:t>frummkeyt</w:t>
      </w:r>
      <w:proofErr w:type="spellEnd"/>
      <w:r>
        <w:t xml:space="preserve"> </w:t>
      </w:r>
      <w:proofErr w:type="spellStart"/>
      <w:r>
        <w:t>ouch</w:t>
      </w:r>
      <w:proofErr w:type="spellEnd"/>
      <w:r>
        <w:t xml:space="preserve"> im essen oder fasten, in </w:t>
      </w:r>
      <w:proofErr w:type="spellStart"/>
      <w:r>
        <w:t>kleydern</w:t>
      </w:r>
      <w:proofErr w:type="spellEnd"/>
      <w:r>
        <w:t xml:space="preserve"> oder ander </w:t>
      </w:r>
      <w:proofErr w:type="spellStart"/>
      <w:r>
        <w:t>vszwendigen</w:t>
      </w:r>
      <w:proofErr w:type="spellEnd"/>
      <w:r>
        <w:t xml:space="preserve">, und wann magst du die </w:t>
      </w:r>
      <w:proofErr w:type="spellStart"/>
      <w:r>
        <w:t>bruchen</w:t>
      </w:r>
      <w:proofErr w:type="spellEnd"/>
      <w:r>
        <w:t xml:space="preserve">? </w:t>
      </w:r>
      <w:proofErr w:type="spellStart"/>
      <w:r>
        <w:rPr>
          <w:rStyle w:val="Fett"/>
          <w:rFonts w:eastAsiaTheme="majorEastAsia"/>
        </w:rPr>
        <w:t>Ant</w:t>
      </w:r>
      <w:proofErr w:type="spellEnd"/>
      <w:r>
        <w:rPr>
          <w:rStyle w:val="Fett"/>
          <w:rFonts w:eastAsiaTheme="majorEastAsia"/>
        </w:rPr>
        <w:t>.</w:t>
      </w:r>
      <w:r>
        <w:t xml:space="preserve"> </w:t>
      </w:r>
      <w:proofErr w:type="spellStart"/>
      <w:r>
        <w:t>Neyn</w:t>
      </w:r>
      <w:proofErr w:type="spellEnd"/>
      <w:r>
        <w:t xml:space="preserve">, </w:t>
      </w:r>
      <w:proofErr w:type="spellStart"/>
      <w:r>
        <w:t>sy</w:t>
      </w:r>
      <w:proofErr w:type="spellEnd"/>
      <w:r>
        <w:t xml:space="preserve"> </w:t>
      </w:r>
      <w:proofErr w:type="spellStart"/>
      <w:r>
        <w:t>stadt</w:t>
      </w:r>
      <w:proofErr w:type="spellEnd"/>
      <w:r>
        <w:t xml:space="preserve"> allein im </w:t>
      </w:r>
      <w:proofErr w:type="spellStart"/>
      <w:r>
        <w:t>hertzen</w:t>
      </w:r>
      <w:proofErr w:type="spellEnd"/>
      <w:r>
        <w:t xml:space="preserve">, der </w:t>
      </w:r>
      <w:proofErr w:type="spellStart"/>
      <w:r>
        <w:t>vszwendigen</w:t>
      </w:r>
      <w:proofErr w:type="spellEnd"/>
      <w:r>
        <w:t xml:space="preserve"> ding aber soll ich mich </w:t>
      </w:r>
      <w:proofErr w:type="spellStart"/>
      <w:r>
        <w:t>bruchen</w:t>
      </w:r>
      <w:proofErr w:type="spellEnd"/>
      <w:r>
        <w:t xml:space="preserve"> nach </w:t>
      </w:r>
      <w:proofErr w:type="spellStart"/>
      <w:r>
        <w:t>notturfft</w:t>
      </w:r>
      <w:proofErr w:type="spellEnd"/>
      <w:r>
        <w:t xml:space="preserve">, </w:t>
      </w:r>
      <w:proofErr w:type="spellStart"/>
      <w:r>
        <w:t>vnd</w:t>
      </w:r>
      <w:proofErr w:type="spellEnd"/>
      <w:r>
        <w:t xml:space="preserve"> wie ich darin </w:t>
      </w:r>
      <w:proofErr w:type="spellStart"/>
      <w:r>
        <w:t>mym</w:t>
      </w:r>
      <w:proofErr w:type="spellEnd"/>
      <w:r>
        <w:t xml:space="preserve"> nächsten dienen mag, </w:t>
      </w:r>
      <w:proofErr w:type="spellStart"/>
      <w:r>
        <w:t>vnd</w:t>
      </w:r>
      <w:proofErr w:type="spellEnd"/>
      <w:r>
        <w:t xml:space="preserve"> </w:t>
      </w:r>
      <w:proofErr w:type="spellStart"/>
      <w:r>
        <w:t>nyemand</w:t>
      </w:r>
      <w:proofErr w:type="spellEnd"/>
      <w:r>
        <w:t xml:space="preserve"> </w:t>
      </w:r>
      <w:proofErr w:type="spellStart"/>
      <w:r>
        <w:t>ergern</w:t>
      </w:r>
      <w:proofErr w:type="spellEnd"/>
      <w:r>
        <w:t>.</w:t>
      </w:r>
    </w:p>
    <w:p w14:paraId="36C188C2" w14:textId="77777777" w:rsidR="00B6639F" w:rsidRDefault="00B6639F" w:rsidP="00B6639F">
      <w:pPr>
        <w:pStyle w:val="level1"/>
        <w:numPr>
          <w:ilvl w:val="0"/>
          <w:numId w:val="1"/>
        </w:numPr>
      </w:pPr>
      <w:r>
        <w:rPr>
          <w:rStyle w:val="Fett"/>
          <w:rFonts w:eastAsiaTheme="majorEastAsia"/>
        </w:rPr>
        <w:t>Frag.</w:t>
      </w:r>
      <w:r>
        <w:t xml:space="preserve"> Was haltest du von dem Sacrament des </w:t>
      </w:r>
      <w:proofErr w:type="spellStart"/>
      <w:r>
        <w:t>herren</w:t>
      </w:r>
      <w:proofErr w:type="spellEnd"/>
      <w:r>
        <w:t xml:space="preserve"> Nachtmals? </w:t>
      </w:r>
      <w:proofErr w:type="spellStart"/>
      <w:r>
        <w:rPr>
          <w:rStyle w:val="Fett"/>
          <w:rFonts w:eastAsiaTheme="majorEastAsia"/>
        </w:rPr>
        <w:t>Ant</w:t>
      </w:r>
      <w:proofErr w:type="spellEnd"/>
      <w:r>
        <w:rPr>
          <w:rStyle w:val="Fett"/>
          <w:rFonts w:eastAsiaTheme="majorEastAsia"/>
        </w:rPr>
        <w:t>.</w:t>
      </w:r>
      <w:r>
        <w:t xml:space="preserve"> Es ist ein </w:t>
      </w:r>
      <w:proofErr w:type="spellStart"/>
      <w:r>
        <w:t>gemeyne</w:t>
      </w:r>
      <w:proofErr w:type="spellEnd"/>
      <w:r>
        <w:t xml:space="preserve"> </w:t>
      </w:r>
      <w:proofErr w:type="spellStart"/>
      <w:r>
        <w:t>dancksagung</w:t>
      </w:r>
      <w:proofErr w:type="spellEnd"/>
      <w:r>
        <w:t xml:space="preserve"> </w:t>
      </w:r>
      <w:proofErr w:type="spellStart"/>
      <w:r>
        <w:t>vnd</w:t>
      </w:r>
      <w:proofErr w:type="spellEnd"/>
      <w:r>
        <w:t xml:space="preserve"> hohe </w:t>
      </w:r>
      <w:proofErr w:type="spellStart"/>
      <w:r>
        <w:t>pryszung</w:t>
      </w:r>
      <w:proofErr w:type="spellEnd"/>
      <w:r>
        <w:t xml:space="preserve"> des </w:t>
      </w:r>
      <w:proofErr w:type="spellStart"/>
      <w:r>
        <w:t>sterbens</w:t>
      </w:r>
      <w:proofErr w:type="spellEnd"/>
      <w:r>
        <w:t xml:space="preserve"> </w:t>
      </w:r>
      <w:proofErr w:type="spellStart"/>
      <w:r>
        <w:t>vnd</w:t>
      </w:r>
      <w:proofErr w:type="spellEnd"/>
      <w:r>
        <w:t xml:space="preserve"> </w:t>
      </w:r>
      <w:proofErr w:type="spellStart"/>
      <w:r>
        <w:t>bluotuergiessung</w:t>
      </w:r>
      <w:proofErr w:type="spellEnd"/>
      <w:r>
        <w:t xml:space="preserve"> </w:t>
      </w:r>
      <w:proofErr w:type="spellStart"/>
      <w:r>
        <w:t>vnsers</w:t>
      </w:r>
      <w:proofErr w:type="spellEnd"/>
      <w:r>
        <w:t xml:space="preserve"> Herren Jesu Christi, mit </w:t>
      </w:r>
      <w:proofErr w:type="spellStart"/>
      <w:r>
        <w:t>bezügung</w:t>
      </w:r>
      <w:proofErr w:type="spellEnd"/>
      <w:r>
        <w:t xml:space="preserve"> </w:t>
      </w:r>
      <w:proofErr w:type="spellStart"/>
      <w:r>
        <w:t>Christenlicher</w:t>
      </w:r>
      <w:proofErr w:type="spellEnd"/>
      <w:r>
        <w:t xml:space="preserve"> liebe </w:t>
      </w:r>
      <w:proofErr w:type="spellStart"/>
      <w:r>
        <w:t>vnd</w:t>
      </w:r>
      <w:proofErr w:type="spellEnd"/>
      <w:r>
        <w:t xml:space="preserve"> </w:t>
      </w:r>
      <w:proofErr w:type="spellStart"/>
      <w:r>
        <w:t>eynigkeyt</w:t>
      </w:r>
      <w:proofErr w:type="spellEnd"/>
      <w:r>
        <w:t>.</w:t>
      </w:r>
    </w:p>
    <w:p w14:paraId="39A83CB7" w14:textId="77777777" w:rsidR="00B6639F" w:rsidRDefault="00B6639F" w:rsidP="00B6639F">
      <w:pPr>
        <w:pStyle w:val="level1"/>
        <w:numPr>
          <w:ilvl w:val="0"/>
          <w:numId w:val="1"/>
        </w:numPr>
      </w:pPr>
      <w:r>
        <w:rPr>
          <w:rStyle w:val="Fett"/>
          <w:rFonts w:eastAsiaTheme="majorEastAsia"/>
        </w:rPr>
        <w:t>Frag.</w:t>
      </w:r>
      <w:r>
        <w:t xml:space="preserve"> Wenn </w:t>
      </w:r>
      <w:proofErr w:type="spellStart"/>
      <w:r>
        <w:t>wiltu</w:t>
      </w:r>
      <w:proofErr w:type="spellEnd"/>
      <w:r>
        <w:t xml:space="preserve"> die Sacrament </w:t>
      </w:r>
      <w:proofErr w:type="spellStart"/>
      <w:r>
        <w:t>entpfahen</w:t>
      </w:r>
      <w:proofErr w:type="spellEnd"/>
      <w:r>
        <w:t xml:space="preserve">? </w:t>
      </w:r>
      <w:proofErr w:type="spellStart"/>
      <w:r>
        <w:rPr>
          <w:rStyle w:val="Fett"/>
          <w:rFonts w:eastAsiaTheme="majorEastAsia"/>
        </w:rPr>
        <w:t>Ant</w:t>
      </w:r>
      <w:proofErr w:type="spellEnd"/>
      <w:r>
        <w:rPr>
          <w:rStyle w:val="Fett"/>
          <w:rFonts w:eastAsiaTheme="majorEastAsia"/>
        </w:rPr>
        <w:t>.</w:t>
      </w:r>
      <w:r>
        <w:t xml:space="preserve"> </w:t>
      </w:r>
      <w:proofErr w:type="spellStart"/>
      <w:r>
        <w:t>Diewyl</w:t>
      </w:r>
      <w:proofErr w:type="spellEnd"/>
      <w:r>
        <w:t xml:space="preserve"> man der </w:t>
      </w:r>
      <w:proofErr w:type="spellStart"/>
      <w:r>
        <w:t>jaren</w:t>
      </w:r>
      <w:proofErr w:type="spellEnd"/>
      <w:r>
        <w:t xml:space="preserve"> halb noch sich </w:t>
      </w:r>
      <w:proofErr w:type="spellStart"/>
      <w:r>
        <w:t>zuo</w:t>
      </w:r>
      <w:proofErr w:type="spellEnd"/>
      <w:r>
        <w:t xml:space="preserve"> mir </w:t>
      </w:r>
      <w:proofErr w:type="spellStart"/>
      <w:r>
        <w:t>nit</w:t>
      </w:r>
      <w:proofErr w:type="spellEnd"/>
      <w:r>
        <w:t xml:space="preserve"> </w:t>
      </w:r>
      <w:proofErr w:type="spellStart"/>
      <w:r>
        <w:t>versicht</w:t>
      </w:r>
      <w:proofErr w:type="spellEnd"/>
      <w:r>
        <w:t xml:space="preserve"> </w:t>
      </w:r>
      <w:proofErr w:type="spellStart"/>
      <w:r>
        <w:t>Christenlicher</w:t>
      </w:r>
      <w:proofErr w:type="spellEnd"/>
      <w:r>
        <w:t xml:space="preserve"> </w:t>
      </w:r>
      <w:proofErr w:type="spellStart"/>
      <w:r>
        <w:t>dapfferkeyt</w:t>
      </w:r>
      <w:proofErr w:type="spellEnd"/>
      <w:r>
        <w:t xml:space="preserve">, stand ich still, wo ich aber verhoffen mag, ander Christen damit </w:t>
      </w:r>
      <w:proofErr w:type="spellStart"/>
      <w:r>
        <w:t>zuo</w:t>
      </w:r>
      <w:proofErr w:type="spellEnd"/>
      <w:r>
        <w:t xml:space="preserve"> bessern: will ich </w:t>
      </w:r>
      <w:proofErr w:type="spellStart"/>
      <w:r>
        <w:t>myn</w:t>
      </w:r>
      <w:proofErr w:type="spellEnd"/>
      <w:r>
        <w:t xml:space="preserve"> </w:t>
      </w:r>
      <w:proofErr w:type="spellStart"/>
      <w:r>
        <w:t>glouben</w:t>
      </w:r>
      <w:proofErr w:type="spellEnd"/>
      <w:r>
        <w:t xml:space="preserve"> </w:t>
      </w:r>
      <w:proofErr w:type="spellStart"/>
      <w:r>
        <w:t>ouch</w:t>
      </w:r>
      <w:proofErr w:type="spellEnd"/>
      <w:r>
        <w:t xml:space="preserve"> </w:t>
      </w:r>
      <w:proofErr w:type="spellStart"/>
      <w:r>
        <w:t>bezügen</w:t>
      </w:r>
      <w:proofErr w:type="spellEnd"/>
      <w:r>
        <w:t>.</w:t>
      </w:r>
    </w:p>
    <w:p w14:paraId="062E01D7" w14:textId="77777777" w:rsidR="00B6639F" w:rsidRDefault="00B6639F" w:rsidP="00B6639F">
      <w:pPr>
        <w:pStyle w:val="level1"/>
        <w:numPr>
          <w:ilvl w:val="0"/>
          <w:numId w:val="1"/>
        </w:numPr>
      </w:pPr>
      <w:r>
        <w:rPr>
          <w:rStyle w:val="Fett"/>
          <w:rFonts w:eastAsiaTheme="majorEastAsia"/>
        </w:rPr>
        <w:t>Frag.</w:t>
      </w:r>
      <w:r>
        <w:t xml:space="preserve"> Wie </w:t>
      </w:r>
      <w:proofErr w:type="spellStart"/>
      <w:r>
        <w:t>wiltu</w:t>
      </w:r>
      <w:proofErr w:type="spellEnd"/>
      <w:r>
        <w:t xml:space="preserve"> dich in mittler </w:t>
      </w:r>
      <w:proofErr w:type="spellStart"/>
      <w:r>
        <w:t>zyt</w:t>
      </w:r>
      <w:proofErr w:type="spellEnd"/>
      <w:r>
        <w:t xml:space="preserve"> halten? </w:t>
      </w:r>
      <w:proofErr w:type="spellStart"/>
      <w:r>
        <w:rPr>
          <w:rStyle w:val="Fett"/>
          <w:rFonts w:eastAsiaTheme="majorEastAsia"/>
        </w:rPr>
        <w:t>Ant</w:t>
      </w:r>
      <w:proofErr w:type="spellEnd"/>
      <w:r>
        <w:rPr>
          <w:rStyle w:val="Fett"/>
          <w:rFonts w:eastAsiaTheme="majorEastAsia"/>
        </w:rPr>
        <w:t>.</w:t>
      </w:r>
      <w:r>
        <w:t xml:space="preserve"> So will ich den </w:t>
      </w:r>
      <w:proofErr w:type="spellStart"/>
      <w:r>
        <w:t>herren</w:t>
      </w:r>
      <w:proofErr w:type="spellEnd"/>
      <w:r>
        <w:t xml:space="preserve"> </w:t>
      </w:r>
      <w:proofErr w:type="spellStart"/>
      <w:r>
        <w:t>anrüffen</w:t>
      </w:r>
      <w:proofErr w:type="spellEnd"/>
      <w:r>
        <w:t xml:space="preserve">, das er mir </w:t>
      </w:r>
      <w:proofErr w:type="spellStart"/>
      <w:r>
        <w:t>helff</w:t>
      </w:r>
      <w:proofErr w:type="spellEnd"/>
      <w:r>
        <w:t xml:space="preserve">, das in in </w:t>
      </w:r>
      <w:proofErr w:type="spellStart"/>
      <w:r>
        <w:t>synen</w:t>
      </w:r>
      <w:proofErr w:type="spellEnd"/>
      <w:r>
        <w:t xml:space="preserve"> </w:t>
      </w:r>
      <w:proofErr w:type="spellStart"/>
      <w:r>
        <w:t>gebotten</w:t>
      </w:r>
      <w:proofErr w:type="spellEnd"/>
      <w:r>
        <w:t xml:space="preserve"> wandle </w:t>
      </w:r>
      <w:proofErr w:type="spellStart"/>
      <w:r>
        <w:t>zuo</w:t>
      </w:r>
      <w:proofErr w:type="spellEnd"/>
      <w:r>
        <w:t xml:space="preserve"> </w:t>
      </w:r>
      <w:proofErr w:type="spellStart"/>
      <w:r>
        <w:t>syner</w:t>
      </w:r>
      <w:proofErr w:type="spellEnd"/>
      <w:r>
        <w:t xml:space="preserve"> </w:t>
      </w:r>
      <w:proofErr w:type="spellStart"/>
      <w:r>
        <w:t>eer</w:t>
      </w:r>
      <w:proofErr w:type="spellEnd"/>
      <w:r>
        <w:t xml:space="preserve">, </w:t>
      </w:r>
      <w:proofErr w:type="spellStart"/>
      <w:r>
        <w:t>vnd</w:t>
      </w:r>
      <w:proofErr w:type="spellEnd"/>
      <w:r>
        <w:t xml:space="preserve"> </w:t>
      </w:r>
      <w:proofErr w:type="spellStart"/>
      <w:r>
        <w:t>zuo</w:t>
      </w:r>
      <w:proofErr w:type="spellEnd"/>
      <w:r>
        <w:t xml:space="preserve"> </w:t>
      </w:r>
      <w:proofErr w:type="spellStart"/>
      <w:r>
        <w:t>guotem</w:t>
      </w:r>
      <w:proofErr w:type="spellEnd"/>
      <w:r>
        <w:t xml:space="preserve"> dem nächsten.</w:t>
      </w:r>
    </w:p>
    <w:p w14:paraId="01E40FA0" w14:textId="77777777" w:rsidR="00B6639F" w:rsidRDefault="00B6639F" w:rsidP="00B6639F">
      <w:pPr>
        <w:pStyle w:val="berschrift1"/>
        <w:rPr>
          <w:sz w:val="48"/>
        </w:rPr>
      </w:pPr>
      <w:r>
        <w:t>Fragen und Antworten zum Verhören der Kinder (aktualisierte Version)</w:t>
      </w:r>
    </w:p>
    <w:p w14:paraId="25382EEF" w14:textId="77777777" w:rsidR="00B6639F" w:rsidRDefault="00B6639F" w:rsidP="00B6639F">
      <w:pPr>
        <w:pStyle w:val="berschrift5"/>
      </w:pPr>
      <w:r>
        <w:t>(der sogenannte "Kinderbericht")</w:t>
      </w:r>
    </w:p>
    <w:p w14:paraId="776D44E2" w14:textId="77777777" w:rsidR="00B6639F" w:rsidRDefault="00B6639F" w:rsidP="00B6639F">
      <w:pPr>
        <w:pStyle w:val="StandardWeb"/>
      </w:pPr>
      <w:r>
        <w:rPr>
          <w:rStyle w:val="Fett"/>
        </w:rPr>
        <w:t>Bist du ein Christ?</w:t>
      </w:r>
      <w:r>
        <w:br/>
        <w:t xml:space="preserve">Ja, Gott sei Lob! </w:t>
      </w:r>
    </w:p>
    <w:p w14:paraId="35F88A5D" w14:textId="77777777" w:rsidR="00B6639F" w:rsidRDefault="00B6639F" w:rsidP="00B6639F">
      <w:pPr>
        <w:pStyle w:val="StandardWeb"/>
      </w:pPr>
      <w:r>
        <w:rPr>
          <w:rStyle w:val="Fett"/>
        </w:rPr>
        <w:t>Willst du ein Christ bleiben?</w:t>
      </w:r>
      <w:r>
        <w:br/>
        <w:t xml:space="preserve">Ja, mit der Gnade Gottes. </w:t>
      </w:r>
    </w:p>
    <w:p w14:paraId="1AE0D9CB" w14:textId="77777777" w:rsidR="00B6639F" w:rsidRDefault="00B6639F" w:rsidP="00B6639F">
      <w:pPr>
        <w:pStyle w:val="StandardWeb"/>
      </w:pPr>
      <w:r>
        <w:rPr>
          <w:rStyle w:val="Fett"/>
        </w:rPr>
        <w:t xml:space="preserve">Wenn man aber zu dir sagte, du </w:t>
      </w:r>
      <w:proofErr w:type="spellStart"/>
      <w:r>
        <w:rPr>
          <w:rStyle w:val="Fett"/>
        </w:rPr>
        <w:t>thätest</w:t>
      </w:r>
      <w:proofErr w:type="spellEnd"/>
      <w:r>
        <w:rPr>
          <w:rStyle w:val="Fett"/>
        </w:rPr>
        <w:t xml:space="preserve"> närrisch daran, was du dich auszeichnen wollest, du sollest wie Andere thun; was wolltest du antworten?</w:t>
      </w:r>
      <w:r>
        <w:br/>
        <w:t xml:space="preserve">Es ist keine </w:t>
      </w:r>
      <w:proofErr w:type="spellStart"/>
      <w:r>
        <w:t>NArrheit</w:t>
      </w:r>
      <w:proofErr w:type="spellEnd"/>
      <w:r>
        <w:t xml:space="preserve">, daß ich glaube, wenn ich den christlichen Glauben verleugnete, so würde mir Gott feind, und würde mich in das höllische Feuer verstoßen. Wenn ich aber im Glauben verharre, und ihn bekenne, so werde ich das ewige Leben erlangen, das mir Gott zugesagt hat. </w:t>
      </w:r>
    </w:p>
    <w:p w14:paraId="3F100994" w14:textId="77777777" w:rsidR="00B6639F" w:rsidRDefault="00B6639F" w:rsidP="00B6639F">
      <w:pPr>
        <w:pStyle w:val="StandardWeb"/>
      </w:pPr>
      <w:r>
        <w:rPr>
          <w:rStyle w:val="Fett"/>
        </w:rPr>
        <w:t>Wer ist ein Christ, und wer ist kein Christ?</w:t>
      </w:r>
      <w:r>
        <w:br/>
        <w:t xml:space="preserve">Der von Herzen glaubt, daß der Sohn Gottes wahrer Mensch geworden sei, und durch sein Leiden und Sterben uns Verzeihung der Sünden und das ewige Leben erworben habe. Wer aber das nicht glaubt, ist kein Christ. </w:t>
      </w:r>
    </w:p>
    <w:p w14:paraId="654C3B85" w14:textId="77777777" w:rsidR="00B6639F" w:rsidRDefault="00B6639F" w:rsidP="00B6639F">
      <w:pPr>
        <w:pStyle w:val="StandardWeb"/>
      </w:pPr>
      <w:r>
        <w:rPr>
          <w:rStyle w:val="Fett"/>
        </w:rPr>
        <w:t>Darf man sonst nichts mehr glauben?</w:t>
      </w:r>
      <w:r>
        <w:br/>
        <w:t xml:space="preserve">Wer dieses recht glaubt, wird die andern Artikel des Glaubens auch bekennen. </w:t>
      </w:r>
    </w:p>
    <w:p w14:paraId="38944578" w14:textId="77777777" w:rsidR="00B6639F" w:rsidRDefault="00B6639F" w:rsidP="00B6639F">
      <w:pPr>
        <w:pStyle w:val="StandardWeb"/>
      </w:pPr>
      <w:r>
        <w:rPr>
          <w:rStyle w:val="Fett"/>
        </w:rPr>
        <w:t>Sage mir den Glauben!</w:t>
      </w:r>
      <w:r>
        <w:br/>
        <w:t xml:space="preserve">Ich glaube an einen Gott Vater, den allmächtigen Schöpfer des Himmels und der Erde. Und an Jesum Christum, seinen eingebornen Sohn, unsern Herrn, der empfangen ist von dem heiligen Geiste, geboren von Maria, der Jungfrau, der </w:t>
      </w:r>
      <w:proofErr w:type="spellStart"/>
      <w:r>
        <w:t>geliitten</w:t>
      </w:r>
      <w:proofErr w:type="spellEnd"/>
      <w:r>
        <w:t xml:space="preserve"> hat unter Pontio Pilato, ist gekreuziget, gestorben und begraben, abgefahren zur Hölle, am dritten Tage wieder auferstanden von den Todten, aufgefahren gen Himmel, da er sitzt zur Rechten Gottes des allmächtigen Vaters, von dannen er kommen wird zu richten die Lebendigen und die Todten. Ich glaube an den heiligen Geist; Eine heilige christliche Kirche, die da ist eine Gemeinschaft der Heiligen, Vergebung der Sünden, Auferstehung des Leibes und ein ewiges Leben. </w:t>
      </w:r>
    </w:p>
    <w:p w14:paraId="2B39D281" w14:textId="77777777" w:rsidR="00B6639F" w:rsidRDefault="00B6639F" w:rsidP="00B6639F">
      <w:pPr>
        <w:pStyle w:val="StandardWeb"/>
      </w:pPr>
      <w:r>
        <w:rPr>
          <w:rStyle w:val="Fett"/>
        </w:rPr>
        <w:t>Ist der Glaube genugsam einem Christen?</w:t>
      </w:r>
      <w:r>
        <w:br/>
        <w:t xml:space="preserve">Ja, er ist genugsam zum ewigen Leben: denn wo er wahrhaft ist, da ist auch die Liebe und Furcht Gottes, und es werden die wahrhaft guten Werke daraus folgen, und man wird die Gebote Gottes halten. Wo aber solche Werke nicht folgen, da ist der Glaube falsch und ohne Werth. </w:t>
      </w:r>
    </w:p>
    <w:p w14:paraId="644D6465" w14:textId="77777777" w:rsidR="00B6639F" w:rsidRDefault="00B6639F" w:rsidP="00B6639F">
      <w:pPr>
        <w:pStyle w:val="StandardWeb"/>
      </w:pPr>
      <w:r>
        <w:rPr>
          <w:rStyle w:val="Fett"/>
        </w:rPr>
        <w:t>Was hat dir Gott geboten?</w:t>
      </w:r>
      <w:r>
        <w:br/>
        <w:t xml:space="preserve">Das ich Ihm vertraue, und Ihn über Alles in der Welt liebe, und meinem Nächsten das thue, was ich will, daß man mir thue und ihm verzeihe, was er mir zu Leid gethan. </w:t>
      </w:r>
    </w:p>
    <w:p w14:paraId="0811661D" w14:textId="77777777" w:rsidR="00B6639F" w:rsidRDefault="00B6639F" w:rsidP="00B6639F">
      <w:pPr>
        <w:pStyle w:val="StandardWeb"/>
      </w:pPr>
      <w:r>
        <w:rPr>
          <w:rStyle w:val="Fett"/>
        </w:rPr>
        <w:t>Hat dir nicht auch Gott die zehn Gebote geboten?</w:t>
      </w:r>
      <w:r>
        <w:br/>
        <w:t xml:space="preserve">Ja, aber sie sind darin begriffen. </w:t>
      </w:r>
    </w:p>
    <w:p w14:paraId="1E871DD6" w14:textId="77777777" w:rsidR="00B6639F" w:rsidRDefault="00B6639F" w:rsidP="00B6639F">
      <w:pPr>
        <w:pStyle w:val="StandardWeb"/>
      </w:pPr>
      <w:r>
        <w:rPr>
          <w:rStyle w:val="Fett"/>
        </w:rPr>
        <w:t>Sage mir die zehn Gebote!</w:t>
      </w:r>
      <w:r>
        <w:br/>
        <w:t xml:space="preserve">Gott redet also diese Worte: </w:t>
      </w:r>
    </w:p>
    <w:p w14:paraId="4090502B" w14:textId="77777777" w:rsidR="00B6639F" w:rsidRDefault="00B6639F" w:rsidP="00B6639F">
      <w:pPr>
        <w:pStyle w:val="StandardWeb"/>
      </w:pPr>
      <w:r>
        <w:t xml:space="preserve">I. Ich bin der Herr, dein Gott, der dich aus Aegypten, dem Diensthause entführet hat. Du sollst keine andern noch fremden Götter neben mir haben. </w:t>
      </w:r>
    </w:p>
    <w:p w14:paraId="7B6048A6" w14:textId="77777777" w:rsidR="00B6639F" w:rsidRDefault="00B6639F" w:rsidP="00B6639F">
      <w:pPr>
        <w:pStyle w:val="StandardWeb"/>
      </w:pPr>
      <w:r>
        <w:t xml:space="preserve">II. Du sollst dir kein gegrabenes noch geschnitztes Bild machen, ja gar kein Bildniß noch Gleichniß, weder derer Dinge, die im Himmel oben, noch derer, die unten auf Erden, noch derer, die unter der Erde in Wassern sind. Du sollst dich vor ihnen nicht bücken, ihnen nicht dienen, sie weder ehren noch anbeten. Denn ich bin der Herr, dein Gott, ein starker Eiferer. Ich strafe die Bosheit der Väter an den Kindern bis ins dritte und vierte Geschlecht, derer, die mich hassen. Barmherzigkeit aber und Freundschaft beweise ich gegen tausende derer, die mich lieben und meine Gebote halten. </w:t>
      </w:r>
    </w:p>
    <w:p w14:paraId="37D01000" w14:textId="77777777" w:rsidR="00B6639F" w:rsidRDefault="00B6639F" w:rsidP="00B6639F">
      <w:pPr>
        <w:pStyle w:val="StandardWeb"/>
      </w:pPr>
      <w:r>
        <w:t xml:space="preserve">III. Du sollst den Namen des Herrn, deines Gottes nicht unnütze, eitel oder leichtfertig nehmen. Denn der Herr wird den nicht ungestraft lassen, der seinen Namen leichtsinnig und eitel nimmt. </w:t>
      </w:r>
    </w:p>
    <w:p w14:paraId="4402A80A" w14:textId="77777777" w:rsidR="00B6639F" w:rsidRDefault="00B6639F" w:rsidP="00B6639F">
      <w:pPr>
        <w:pStyle w:val="StandardWeb"/>
      </w:pPr>
      <w:r>
        <w:t xml:space="preserve">IV. Gedenke des Sabbaths, ihn zu heiligen. Sechs Tage sollst du arbeiten und schaffen alle deine Werke. Und am siebenten Tage ist der Sabbath des Herrn deines Gottes. Kein Werk sollst du thun, ja du und deine Söhne, deine Töchter, deine Mägde, deine Knechte, dein Vieh, der Fremdling, der bei dir wohnt innerhalb deiner Thore. Denn in sechs Tagen hat der Herr gemacht Himmel und Erde, das Meer und alles was darinnen ist; und am siebenten Tage hat er geruht. Derhalben hat der Herr den Sabbath gesegnet und geheiliget. </w:t>
      </w:r>
    </w:p>
    <w:p w14:paraId="34F571E2" w14:textId="77777777" w:rsidR="00B6639F" w:rsidRDefault="00B6639F" w:rsidP="00B6639F">
      <w:pPr>
        <w:pStyle w:val="StandardWeb"/>
      </w:pPr>
      <w:r>
        <w:t xml:space="preserve">V. Halt in hohen Ehren deinen Vater und deine Mutter, auf daß du lange lebest in dem Lande, das dir der Herr dein Gott geben wird. </w:t>
      </w:r>
    </w:p>
    <w:p w14:paraId="471EB44E" w14:textId="77777777" w:rsidR="00B6639F" w:rsidRDefault="00B6639F" w:rsidP="00B6639F">
      <w:pPr>
        <w:pStyle w:val="StandardWeb"/>
      </w:pPr>
      <w:r>
        <w:t xml:space="preserve">VI. Du sollst nicht tödten. </w:t>
      </w:r>
    </w:p>
    <w:p w14:paraId="7FF7FFEE" w14:textId="77777777" w:rsidR="00B6639F" w:rsidRDefault="00B6639F" w:rsidP="00B6639F">
      <w:pPr>
        <w:pStyle w:val="StandardWeb"/>
      </w:pPr>
      <w:r>
        <w:t xml:space="preserve">VII. Du sollst nicht ehebrechen. </w:t>
      </w:r>
    </w:p>
    <w:p w14:paraId="6822475E" w14:textId="77777777" w:rsidR="00B6639F" w:rsidRDefault="00B6639F" w:rsidP="00B6639F">
      <w:pPr>
        <w:pStyle w:val="StandardWeb"/>
      </w:pPr>
      <w:r>
        <w:t xml:space="preserve">VIII. Du sollst nicht stehlen. </w:t>
      </w:r>
    </w:p>
    <w:p w14:paraId="0618CF5F" w14:textId="77777777" w:rsidR="00B6639F" w:rsidRDefault="00B6639F" w:rsidP="00B6639F">
      <w:pPr>
        <w:pStyle w:val="StandardWeb"/>
      </w:pPr>
      <w:r>
        <w:t xml:space="preserve">IX. Du sollst kein falsch Zeugnis geben wider deinen Nächsten. </w:t>
      </w:r>
    </w:p>
    <w:p w14:paraId="00D82A69" w14:textId="77777777" w:rsidR="00B6639F" w:rsidRDefault="00B6639F" w:rsidP="00B6639F">
      <w:pPr>
        <w:pStyle w:val="StandardWeb"/>
      </w:pPr>
      <w:r>
        <w:t xml:space="preserve">X. Du sollst nicht begehren deines Nächsten Haus, weder sein Eheweib, noch seinen Knecht, noch seine Magd, noch seinen Ochsen, noch seinen Esel. Ja alles, was dein Nächster hat, sollst du nicht begehren. </w:t>
      </w:r>
    </w:p>
    <w:p w14:paraId="7FDFA8C6" w14:textId="77777777" w:rsidR="00B6639F" w:rsidRDefault="00B6639F" w:rsidP="00B6639F">
      <w:pPr>
        <w:pStyle w:val="StandardWeb"/>
      </w:pPr>
      <w:r>
        <w:rPr>
          <w:rStyle w:val="Fett"/>
        </w:rPr>
        <w:t>Hält man die zehn Gebote, wenn man sie allein äußerlich befolgt, wenn man z.B. nicht stiehlt, noch die Ehe bricht?</w:t>
      </w:r>
      <w:r>
        <w:br/>
        <w:t xml:space="preserve">Nein, Gott will vor Allem das Herz haben. </w:t>
      </w:r>
    </w:p>
    <w:p w14:paraId="425AC1B2" w14:textId="77777777" w:rsidR="00B6639F" w:rsidRDefault="00B6639F" w:rsidP="00B6639F">
      <w:pPr>
        <w:pStyle w:val="StandardWeb"/>
      </w:pPr>
      <w:r>
        <w:rPr>
          <w:rStyle w:val="Fett"/>
        </w:rPr>
        <w:t xml:space="preserve">Wer ist ein </w:t>
      </w:r>
      <w:proofErr w:type="spellStart"/>
      <w:r>
        <w:rPr>
          <w:rStyle w:val="Fett"/>
        </w:rPr>
        <w:t>Abgötterer</w:t>
      </w:r>
      <w:proofErr w:type="spellEnd"/>
      <w:r>
        <w:rPr>
          <w:rStyle w:val="Fett"/>
        </w:rPr>
        <w:t>?</w:t>
      </w:r>
      <w:r>
        <w:br/>
        <w:t xml:space="preserve">Der Etwas lieber hat als Gott; denn das ist sein Abgott. </w:t>
      </w:r>
    </w:p>
    <w:p w14:paraId="2EC5A228" w14:textId="77777777" w:rsidR="00B6639F" w:rsidRDefault="00B6639F" w:rsidP="00B6639F">
      <w:pPr>
        <w:pStyle w:val="StandardWeb"/>
      </w:pPr>
      <w:r>
        <w:rPr>
          <w:rStyle w:val="Fett"/>
        </w:rPr>
        <w:t>Wer mißbraucht den Namen Gottes?</w:t>
      </w:r>
      <w:r>
        <w:br/>
        <w:t xml:space="preserve">Der den Namen Gottes anders nennt als mit Ehrfurcht. </w:t>
      </w:r>
    </w:p>
    <w:p w14:paraId="6EEA9FDC" w14:textId="77777777" w:rsidR="00B6639F" w:rsidRDefault="00B6639F" w:rsidP="00B6639F">
      <w:pPr>
        <w:pStyle w:val="StandardWeb"/>
      </w:pPr>
      <w:r>
        <w:rPr>
          <w:rStyle w:val="Fett"/>
        </w:rPr>
        <w:t>Wer hält den Sabbath recht?</w:t>
      </w:r>
      <w:r>
        <w:br/>
        <w:t xml:space="preserve">Der von der </w:t>
      </w:r>
      <w:proofErr w:type="spellStart"/>
      <w:r>
        <w:t>sünde</w:t>
      </w:r>
      <w:proofErr w:type="spellEnd"/>
      <w:r>
        <w:t xml:space="preserve"> läßt, und in Gott Ruhe hält. </w:t>
      </w:r>
    </w:p>
    <w:p w14:paraId="3A03B821" w14:textId="77777777" w:rsidR="00B6639F" w:rsidRDefault="00B6639F" w:rsidP="00B6639F">
      <w:pPr>
        <w:pStyle w:val="StandardWeb"/>
      </w:pPr>
      <w:r>
        <w:rPr>
          <w:rStyle w:val="Fett"/>
        </w:rPr>
        <w:t>Wer hat Vater und Mutter in Ehren?</w:t>
      </w:r>
      <w:r>
        <w:br/>
        <w:t xml:space="preserve">Der einer christlichen Gemeinde und der weltlichen Obrigkeit gehorsam ist, auch seinen Vater und seiner Mutter Gutes thut und mit willigem Gemüthe nach Vermögen Allen Gutes erweiset, die dessen bedürfen. </w:t>
      </w:r>
    </w:p>
    <w:p w14:paraId="3BBB918C" w14:textId="77777777" w:rsidR="00B6639F" w:rsidRDefault="00B6639F" w:rsidP="00B6639F">
      <w:pPr>
        <w:pStyle w:val="StandardWeb"/>
      </w:pPr>
      <w:r>
        <w:rPr>
          <w:rStyle w:val="Fett"/>
        </w:rPr>
        <w:t>Wer ist ein Todtschläger?</w:t>
      </w:r>
      <w:r>
        <w:br/>
        <w:t xml:space="preserve">Wer ein neidisches und zornmüthiges Herz hat, und rachgierig ist. </w:t>
      </w:r>
    </w:p>
    <w:p w14:paraId="25CB6D3F" w14:textId="77777777" w:rsidR="00B6639F" w:rsidRDefault="00B6639F" w:rsidP="00B6639F">
      <w:pPr>
        <w:pStyle w:val="StandardWeb"/>
      </w:pPr>
      <w:r>
        <w:rPr>
          <w:rStyle w:val="Fett"/>
        </w:rPr>
        <w:t>Wer ist ein Ehebrecher vor Gott?</w:t>
      </w:r>
      <w:r>
        <w:br/>
        <w:t xml:space="preserve">Der ein unkeusches Herz hat. </w:t>
      </w:r>
    </w:p>
    <w:p w14:paraId="082AC502" w14:textId="77777777" w:rsidR="00B6639F" w:rsidRDefault="00B6639F" w:rsidP="00B6639F">
      <w:pPr>
        <w:pStyle w:val="StandardWeb"/>
      </w:pPr>
      <w:r>
        <w:rPr>
          <w:rStyle w:val="Fett"/>
        </w:rPr>
        <w:t>Wer ist ein Dieb vor Gott?</w:t>
      </w:r>
      <w:r>
        <w:br/>
        <w:t xml:space="preserve">Der ein geiziges Herz hat. </w:t>
      </w:r>
    </w:p>
    <w:p w14:paraId="6BD49D43" w14:textId="77777777" w:rsidR="00B6639F" w:rsidRDefault="00B6639F" w:rsidP="00B6639F">
      <w:pPr>
        <w:pStyle w:val="StandardWeb"/>
      </w:pPr>
      <w:r>
        <w:rPr>
          <w:rStyle w:val="Fett"/>
        </w:rPr>
        <w:t>Wer schwöret meineidig oder falsch oder giebt ein falsches Zeugnis?</w:t>
      </w:r>
      <w:r>
        <w:br/>
        <w:t xml:space="preserve">Der ein lügenhaftes Herz hat. </w:t>
      </w:r>
    </w:p>
    <w:p w14:paraId="56A214BD" w14:textId="77777777" w:rsidR="00B6639F" w:rsidRDefault="00B6639F" w:rsidP="00B6639F">
      <w:pPr>
        <w:pStyle w:val="StandardWeb"/>
      </w:pPr>
      <w:r>
        <w:rPr>
          <w:rStyle w:val="Fett"/>
        </w:rPr>
        <w:t>Willst du die Gebote Gottes halten?</w:t>
      </w:r>
      <w:r>
        <w:br/>
        <w:t xml:space="preserve">Ich will mich befleißen, daß ich solche halten möge. </w:t>
      </w:r>
    </w:p>
    <w:p w14:paraId="23028B2D" w14:textId="77777777" w:rsidR="00B6639F" w:rsidRDefault="00B6639F" w:rsidP="00B6639F">
      <w:pPr>
        <w:pStyle w:val="StandardWeb"/>
      </w:pPr>
      <w:r>
        <w:rPr>
          <w:rStyle w:val="Fett"/>
        </w:rPr>
        <w:t>Was hältst du von dem, der da sagt, er sei ein Christ, und dabei mit der That stiehlt und bricht die Ehe, oder schwöret falsch und tödtet?</w:t>
      </w:r>
      <w:r>
        <w:br/>
        <w:t xml:space="preserve">Er ist ärger als ein Jude oder Heide, und ist ein falscher Christ. </w:t>
      </w:r>
    </w:p>
    <w:p w14:paraId="33A20222" w14:textId="77777777" w:rsidR="00B6639F" w:rsidRDefault="00B6639F" w:rsidP="00B6639F">
      <w:pPr>
        <w:pStyle w:val="StandardWeb"/>
      </w:pPr>
      <w:r>
        <w:rPr>
          <w:rStyle w:val="Fett"/>
        </w:rPr>
        <w:t>Wenn aber Jemand den Glauben hätte, und ein frommes Leben führte, er wäre aber nicht getauft, wollte sich auch nicht taufen lassen, hieltest du ihn auch nicht für einen Christen?</w:t>
      </w:r>
      <w:r>
        <w:br/>
        <w:t xml:space="preserve">O nein: denn wer wahrhaft an Christum glaubt, der wird sich auch taufen lassen, wenn er noch nicht getauft ist, damit er zu der Zahl der Christen gehöre. </w:t>
      </w:r>
    </w:p>
    <w:p w14:paraId="6938A273" w14:textId="77777777" w:rsidR="00B6639F" w:rsidRDefault="00B6639F" w:rsidP="00B6639F">
      <w:pPr>
        <w:pStyle w:val="StandardWeb"/>
      </w:pPr>
      <w:r>
        <w:rPr>
          <w:rStyle w:val="Fett"/>
        </w:rPr>
        <w:t>Wolltest du dich auch wieder taufen lassen?</w:t>
      </w:r>
      <w:r>
        <w:br/>
        <w:t xml:space="preserve">Da behüte mich Gott davor; ich bin einmal getauft worden und unter die Zahl der Christen eingeschrieben, und ich habe nicht nöthig, mehr getauft zu werden. </w:t>
      </w:r>
    </w:p>
    <w:p w14:paraId="3CBCF649" w14:textId="77777777" w:rsidR="00B6639F" w:rsidRDefault="00B6639F" w:rsidP="00B6639F">
      <w:pPr>
        <w:pStyle w:val="StandardWeb"/>
      </w:pPr>
      <w:r>
        <w:rPr>
          <w:rStyle w:val="Fett"/>
        </w:rPr>
        <w:t>Du hast aber seither gesündiget?</w:t>
      </w:r>
      <w:r>
        <w:br/>
        <w:t xml:space="preserve">Das ist mir leid. Ich soll Reue und Leid haben und abstehen von der Sünde, und mich eines rechtschaffenen Lebenswandels befleißigen, so werden mich andere Christen gern als ihren Mitbruder anerkennen. </w:t>
      </w:r>
    </w:p>
    <w:p w14:paraId="38412690" w14:textId="77777777" w:rsidR="00B6639F" w:rsidRDefault="00B6639F" w:rsidP="00B6639F">
      <w:pPr>
        <w:pStyle w:val="StandardWeb"/>
      </w:pPr>
      <w:r>
        <w:rPr>
          <w:rStyle w:val="Fett"/>
        </w:rPr>
        <w:t>Meinst du auch, daß es vor Gott genüge, daß du in deiner Kindheit getauft worden bist?</w:t>
      </w:r>
      <w:r>
        <w:br/>
        <w:t xml:space="preserve">Ja: denn so Christus sagt, daß das Himmelreich derer sei, die wir Kinder in Unschuld leben; und da er selbst sein Blut auch für mich vergossen hat, und da ferner andere Christen mich gerne in ihrer Zahl haben; wie sollte Gott daran ein Mißfallen haben? </w:t>
      </w:r>
    </w:p>
    <w:p w14:paraId="36712633" w14:textId="77777777" w:rsidR="00B6639F" w:rsidRDefault="00B6639F" w:rsidP="00B6639F">
      <w:pPr>
        <w:pStyle w:val="StandardWeb"/>
      </w:pPr>
      <w:r>
        <w:rPr>
          <w:rStyle w:val="Fett"/>
        </w:rPr>
        <w:t>Weißt du auch, was du in deiner Taufe gelobet hast?</w:t>
      </w:r>
      <w:r>
        <w:br/>
        <w:t xml:space="preserve">Ja, ich wolle Gottes Knecht sein, der Welt und dem Teufel, auch seiner Pracht und Wollust entsagen. </w:t>
      </w:r>
    </w:p>
    <w:p w14:paraId="2DD33BBC" w14:textId="77777777" w:rsidR="00B6639F" w:rsidRDefault="00B6639F" w:rsidP="00B6639F">
      <w:pPr>
        <w:pStyle w:val="StandardWeb"/>
      </w:pPr>
      <w:r>
        <w:rPr>
          <w:rStyle w:val="Fett"/>
        </w:rPr>
        <w:t>Wie willst du das erfüllen, damit du ein frommes Kind werdest?</w:t>
      </w:r>
      <w:r>
        <w:br/>
        <w:t xml:space="preserve">Ich will zuerst Gott um Beistand anrufen, sein Wort mit Fleiß hören, Müßiggang fliehen, böse Gesellschaft meiden, und gut Acht auf mich selbst haben. </w:t>
      </w:r>
    </w:p>
    <w:p w14:paraId="1BA76088" w14:textId="77777777" w:rsidR="00B6639F" w:rsidRDefault="00B6639F" w:rsidP="00B6639F">
      <w:pPr>
        <w:pStyle w:val="StandardWeb"/>
      </w:pPr>
      <w:r>
        <w:rPr>
          <w:rStyle w:val="Fett"/>
        </w:rPr>
        <w:t>Warum betest du?</w:t>
      </w:r>
      <w:r>
        <w:br/>
        <w:t xml:space="preserve">Daß Jedermann begehre den Namen Gottes zu heiligen und Ihm wohlzugefallen, und ich auch seinen Willen thue. </w:t>
      </w:r>
    </w:p>
    <w:p w14:paraId="7F2F14F3" w14:textId="77777777" w:rsidR="00B6639F" w:rsidRDefault="00B6639F" w:rsidP="00B6639F">
      <w:pPr>
        <w:pStyle w:val="StandardWeb"/>
      </w:pPr>
      <w:r>
        <w:rPr>
          <w:rStyle w:val="Fett"/>
        </w:rPr>
        <w:t>Wie betest du?</w:t>
      </w:r>
      <w:r>
        <w:br/>
        <w:t xml:space="preserve">Wie mich der Herr gelehret hat. </w:t>
      </w:r>
    </w:p>
    <w:p w14:paraId="4C439C6C" w14:textId="77777777" w:rsidR="00B6639F" w:rsidRDefault="00B6639F" w:rsidP="00B6639F">
      <w:pPr>
        <w:pStyle w:val="StandardWeb"/>
      </w:pPr>
      <w:r>
        <w:rPr>
          <w:rStyle w:val="Fett"/>
        </w:rPr>
        <w:t>Wie hat dich der Herr gelehret?</w:t>
      </w:r>
      <w:r>
        <w:br/>
        <w:t xml:space="preserve">Also: Unser Vater, der du bist in den Himmeln, geheiliget werde dein Name! Zukomme dein Reich! Dein Wille geschehe auf Erden, wie im Himmel! </w:t>
      </w:r>
      <w:proofErr w:type="spellStart"/>
      <w:r>
        <w:t>Gieb</w:t>
      </w:r>
      <w:proofErr w:type="spellEnd"/>
      <w:r>
        <w:t xml:space="preserve"> uns heute unser tägliches Brod! Und </w:t>
      </w:r>
      <w:proofErr w:type="spellStart"/>
      <w:r>
        <w:t>vergieb</w:t>
      </w:r>
      <w:proofErr w:type="spellEnd"/>
      <w:r>
        <w:t xml:space="preserve"> uns unsere Schulden wie auch wir vergeben unsern Schuldnern! Und führe uns nicht in Versuchung, sondern erlöse uns von dem Bösen! - Denn Dein ist das Reich, und die Kraft, und die Herrlichkeit in Ewigkeit. Amen. </w:t>
      </w:r>
    </w:p>
    <w:p w14:paraId="58D4B5AC" w14:textId="77777777" w:rsidR="00B6639F" w:rsidRDefault="00B6639F" w:rsidP="00B6639F">
      <w:pPr>
        <w:pStyle w:val="StandardWeb"/>
      </w:pPr>
      <w:r>
        <w:rPr>
          <w:rStyle w:val="Fett"/>
        </w:rPr>
        <w:t>Betest du auch die Heiligen an?</w:t>
      </w:r>
      <w:r>
        <w:br/>
        <w:t xml:space="preserve">O nein, ich bete allein Gott an, der mir helfen kann. </w:t>
      </w:r>
    </w:p>
    <w:p w14:paraId="734A6A89" w14:textId="77777777" w:rsidR="00B6639F" w:rsidRDefault="00B6639F" w:rsidP="00B6639F">
      <w:pPr>
        <w:pStyle w:val="StandardWeb"/>
      </w:pPr>
      <w:r>
        <w:rPr>
          <w:rStyle w:val="Fett"/>
        </w:rPr>
        <w:t>So verachtest du die Heiligen?</w:t>
      </w:r>
      <w:r>
        <w:br/>
        <w:t xml:space="preserve">O nein; aber ich lobe sie um der Gaben und Gnade willen, die ihnen Gott verliehen hat. </w:t>
      </w:r>
    </w:p>
    <w:p w14:paraId="08E60EEC" w14:textId="77777777" w:rsidR="00B6639F" w:rsidRDefault="00B6639F" w:rsidP="00B6639F">
      <w:pPr>
        <w:pStyle w:val="StandardWeb"/>
      </w:pPr>
      <w:r>
        <w:rPr>
          <w:rStyle w:val="Fett"/>
        </w:rPr>
        <w:t>Ist das auch gebetet, wenn du nur Worte hersagst?</w:t>
      </w:r>
      <w:r>
        <w:br/>
        <w:t xml:space="preserve">Nein, das heißt Gott verspotten: man soll mit dem Herzen beten und mit festem Vertrauen. </w:t>
      </w:r>
    </w:p>
    <w:p w14:paraId="7CD71EAA" w14:textId="77777777" w:rsidR="00B6639F" w:rsidRDefault="00B6639F" w:rsidP="00B6639F">
      <w:pPr>
        <w:pStyle w:val="StandardWeb"/>
      </w:pPr>
      <w:r>
        <w:rPr>
          <w:rStyle w:val="Fett"/>
        </w:rPr>
        <w:t>Wie hörest du aber das Wort Gottes?</w:t>
      </w:r>
      <w:r>
        <w:br/>
        <w:t xml:space="preserve">Gleich als redete Gott selber mit mir: wo ich etwas höre, worin ich schuldig bin: wo man etwas von </w:t>
      </w:r>
      <w:proofErr w:type="spellStart"/>
      <w:r>
        <w:t>tugend</w:t>
      </w:r>
      <w:proofErr w:type="spellEnd"/>
      <w:r>
        <w:t xml:space="preserve"> sagt, so befleißige ich mich, ihrer theilhaftig zu werden: wo man aber die Gnade und Gutthat rühmt, so sage ich ihm Lob und Dank. </w:t>
      </w:r>
    </w:p>
    <w:p w14:paraId="63C06308" w14:textId="77777777" w:rsidR="00B6639F" w:rsidRDefault="00B6639F" w:rsidP="00B6639F">
      <w:pPr>
        <w:pStyle w:val="StandardWeb"/>
      </w:pPr>
      <w:r>
        <w:rPr>
          <w:rStyle w:val="Fett"/>
        </w:rPr>
        <w:t>Wie fliehst du den Müßiggang?</w:t>
      </w:r>
      <w:r>
        <w:br/>
        <w:t xml:space="preserve">Ich thue was mich mein Vater und meine Mutter heißen, und befleißige mich selbst etwas zu lernen und zu thun, daß ich ihnen wohlgefalle; versäume mich nicht lang auf den Gassen. </w:t>
      </w:r>
    </w:p>
    <w:p w14:paraId="66A40CBC" w14:textId="77777777" w:rsidR="00B6639F" w:rsidRDefault="00B6639F" w:rsidP="00B6639F">
      <w:pPr>
        <w:pStyle w:val="StandardWeb"/>
      </w:pPr>
      <w:r>
        <w:rPr>
          <w:rStyle w:val="Fett"/>
        </w:rPr>
        <w:t>Was hast du für Gesellen?</w:t>
      </w:r>
      <w:r>
        <w:br/>
        <w:t xml:space="preserve">Ich fliehe die Knaben, die schändlich reden, fluchen und schwören, die spielen und lügen, die nicht gerne in die Kirche gehen, aber stets müßig auf den Gassen sich herumtreiben. </w:t>
      </w:r>
    </w:p>
    <w:p w14:paraId="3E89788A" w14:textId="77777777" w:rsidR="00B6639F" w:rsidRDefault="00B6639F" w:rsidP="00B6639F">
      <w:pPr>
        <w:pStyle w:val="StandardWeb"/>
      </w:pPr>
      <w:r>
        <w:rPr>
          <w:rStyle w:val="Fett"/>
        </w:rPr>
        <w:t>Wie hast du Acht auf dich selbst?</w:t>
      </w:r>
      <w:r>
        <w:br/>
        <w:t xml:space="preserve">Ich esse und trinke nach Nothdurft, frage nichts nach leckerhafter Speise, so bald ich erwache, steh ich schnell auf, rede, wenn man mich frägt. </w:t>
      </w:r>
    </w:p>
    <w:p w14:paraId="3AE223B8" w14:textId="77777777" w:rsidR="00B6639F" w:rsidRDefault="00B6639F" w:rsidP="00B6639F">
      <w:pPr>
        <w:pStyle w:val="StandardWeb"/>
      </w:pPr>
      <w:r>
        <w:rPr>
          <w:rStyle w:val="Fett"/>
        </w:rPr>
        <w:t>Hat dir auch Gott eine Speise oder Trank verboten?</w:t>
      </w:r>
      <w:r>
        <w:br/>
        <w:t xml:space="preserve">Nein, er hat mir Völlerei und Trunkenheit verboten. Ich mag seine Gaben wohl genießen; darum, empfange ich sie mit Danksagung und bete, ehe ich esse. </w:t>
      </w:r>
    </w:p>
    <w:p w14:paraId="10811EAA" w14:textId="77777777" w:rsidR="00B6639F" w:rsidRDefault="00B6639F" w:rsidP="00B6639F">
      <w:pPr>
        <w:pStyle w:val="StandardWeb"/>
      </w:pPr>
      <w:r>
        <w:rPr>
          <w:rStyle w:val="Fett"/>
        </w:rPr>
        <w:t>Besteht die Frömmigkeit auch im Essen oder Fasten, in Kleidern oder in andern äußerlichen Dingen; und wann darfst du dich derselben bedienen?</w:t>
      </w:r>
      <w:r>
        <w:br/>
        <w:t xml:space="preserve">Nein, die Frömmigkeit wohnt allein im Herzen; der äußerlichen Dinge darf ich mich nach Nothdurft bedienen - wie ich auch darin meinem Nächsten dienen mag, ohne Jemandem Aergerniß zu geben. </w:t>
      </w:r>
    </w:p>
    <w:p w14:paraId="44822AE9" w14:textId="77777777" w:rsidR="00B6639F" w:rsidRDefault="00B6639F" w:rsidP="00B6639F">
      <w:pPr>
        <w:pStyle w:val="StandardWeb"/>
      </w:pPr>
      <w:r>
        <w:rPr>
          <w:rStyle w:val="Fett"/>
        </w:rPr>
        <w:t>Was hältst du vom Sacramente des Herrn Nachtmahl?</w:t>
      </w:r>
      <w:r>
        <w:br/>
        <w:t xml:space="preserve">Es ist eine gemeinsame Danksagung und Hochpreisung des Sterbens und Blutvergießens unsers Herrn Jesu Christi, mit Bezeugung christlicher Liebe und Einigkeit. </w:t>
      </w:r>
    </w:p>
    <w:p w14:paraId="50B50D9A" w14:textId="77777777" w:rsidR="00B6639F" w:rsidRDefault="00B6639F" w:rsidP="00B6639F">
      <w:pPr>
        <w:pStyle w:val="StandardWeb"/>
      </w:pPr>
      <w:r>
        <w:rPr>
          <w:rStyle w:val="Fett"/>
        </w:rPr>
        <w:t>Wann willst du dieses Sacrament empfangen?</w:t>
      </w:r>
      <w:r>
        <w:br/>
        <w:t xml:space="preserve">Dieweil man der Jahre halb sich zu mir noch nicht christlicher Tapferkeit versieht, stehe ich noch still: wo ich aber hoffen mag, andere Christen damit zu bessern, will ich meinen Glauben auch bezeugen. </w:t>
      </w:r>
    </w:p>
    <w:p w14:paraId="4CD7A86F" w14:textId="77777777" w:rsidR="00B6639F" w:rsidRDefault="00B6639F" w:rsidP="00B6639F">
      <w:pPr>
        <w:pStyle w:val="StandardWeb"/>
      </w:pPr>
      <w:r>
        <w:rPr>
          <w:rStyle w:val="Fett"/>
        </w:rPr>
        <w:t>Wie willst du dich nun mittlerweile halten?</w:t>
      </w:r>
      <w:r>
        <w:br/>
        <w:t xml:space="preserve">Ich will den Herrn anrufen, daß er mir helfe, daß ich in seinen Geboten wandle zu seiner Ehre und zur Wohlfahrt für den Nächsten. </w:t>
      </w:r>
    </w:p>
    <w:p w14:paraId="3B251163" w14:textId="77777777" w:rsidR="0022039F" w:rsidRDefault="0022039F" w:rsidP="0022039F"/>
    <w:p w14:paraId="1818C62E" w14:textId="77777777" w:rsidR="00D5498D" w:rsidRPr="00D5498D" w:rsidRDefault="007166CE" w:rsidP="008E63BE">
      <w:pPr>
        <w:pStyle w:val="berschrift1"/>
      </w:pPr>
      <w:r>
        <w:br w:type="page"/>
      </w:r>
      <w:r w:rsidR="00D5498D" w:rsidRPr="00D5498D">
        <w:t>Quellen:</w:t>
      </w:r>
    </w:p>
    <w:p w14:paraId="0977839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8FF15A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CEDDE6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C79637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7E8BA0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636299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6E6476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B4EAB3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40C150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E90A86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E98797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A78971B" w14:textId="64A7FB7D"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602AF9"/>
    <w:multiLevelType w:val="multilevel"/>
    <w:tmpl w:val="7B865A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8D7"/>
    <w:rsid w:val="00082307"/>
    <w:rsid w:val="000C66E5"/>
    <w:rsid w:val="001F54C4"/>
    <w:rsid w:val="0022039F"/>
    <w:rsid w:val="00272484"/>
    <w:rsid w:val="00297F83"/>
    <w:rsid w:val="002E6D11"/>
    <w:rsid w:val="00381C0C"/>
    <w:rsid w:val="00537F59"/>
    <w:rsid w:val="007166CE"/>
    <w:rsid w:val="007468D7"/>
    <w:rsid w:val="007E1779"/>
    <w:rsid w:val="00812547"/>
    <w:rsid w:val="0083667B"/>
    <w:rsid w:val="008D7463"/>
    <w:rsid w:val="008E417E"/>
    <w:rsid w:val="008E63BE"/>
    <w:rsid w:val="00B6639F"/>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A4CDF"/>
  <w15:chartTrackingRefBased/>
  <w15:docId w15:val="{DB79C054-8ADA-472C-A139-ACE45F78E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B6639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customStyle="1" w:styleId="level1">
    <w:name w:val="level1"/>
    <w:basedOn w:val="Standard"/>
    <w:rsid w:val="00B6639F"/>
    <w:pPr>
      <w:spacing w:before="100" w:beforeAutospacing="1" w:after="100" w:afterAutospacing="1" w:line="240" w:lineRule="auto"/>
    </w:pPr>
    <w:rPr>
      <w:rFonts w:eastAsia="Times New Roman"/>
      <w:szCs w:val="24"/>
      <w:lang w:eastAsia="de-DE"/>
    </w:rPr>
  </w:style>
  <w:style w:type="character" w:customStyle="1" w:styleId="berschrift5Zchn">
    <w:name w:val="Überschrift 5 Zchn"/>
    <w:basedOn w:val="Absatz-Standardschriftart"/>
    <w:link w:val="berschrift5"/>
    <w:uiPriority w:val="9"/>
    <w:semiHidden/>
    <w:rsid w:val="00B6639F"/>
    <w:rPr>
      <w:rFonts w:asciiTheme="majorHAnsi" w:eastAsiaTheme="majorEastAsia" w:hAnsiTheme="majorHAnsi" w:cstheme="majorBidi"/>
      <w:color w:val="2E74B5" w:themeColor="accent1" w:themeShade="BF"/>
      <w:sz w:val="24"/>
      <w:szCs w:val="22"/>
      <w:lang w:eastAsia="en-US"/>
    </w:rPr>
  </w:style>
  <w:style w:type="paragraph" w:styleId="StandardWeb">
    <w:name w:val="Normal (Web)"/>
    <w:basedOn w:val="Standard"/>
    <w:uiPriority w:val="99"/>
    <w:semiHidden/>
    <w:unhideWhenUsed/>
    <w:rsid w:val="00B6639F"/>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39235544">
      <w:bodyDiv w:val="1"/>
      <w:marLeft w:val="0"/>
      <w:marRight w:val="0"/>
      <w:marTop w:val="0"/>
      <w:marBottom w:val="0"/>
      <w:divBdr>
        <w:top w:val="none" w:sz="0" w:space="0" w:color="auto"/>
        <w:left w:val="none" w:sz="0" w:space="0" w:color="auto"/>
        <w:bottom w:val="none" w:sz="0" w:space="0" w:color="auto"/>
        <w:right w:val="none" w:sz="0" w:space="0" w:color="auto"/>
      </w:divBdr>
      <w:divsChild>
        <w:div w:id="2031446481">
          <w:marLeft w:val="0"/>
          <w:marRight w:val="0"/>
          <w:marTop w:val="0"/>
          <w:marBottom w:val="0"/>
          <w:divBdr>
            <w:top w:val="none" w:sz="0" w:space="0" w:color="auto"/>
            <w:left w:val="none" w:sz="0" w:space="0" w:color="auto"/>
            <w:bottom w:val="none" w:sz="0" w:space="0" w:color="auto"/>
            <w:right w:val="none" w:sz="0" w:space="0" w:color="auto"/>
          </w:divBdr>
          <w:divsChild>
            <w:div w:id="1470780588">
              <w:marLeft w:val="0"/>
              <w:marRight w:val="0"/>
              <w:marTop w:val="0"/>
              <w:marBottom w:val="0"/>
              <w:divBdr>
                <w:top w:val="none" w:sz="0" w:space="0" w:color="auto"/>
                <w:left w:val="none" w:sz="0" w:space="0" w:color="auto"/>
                <w:bottom w:val="none" w:sz="0" w:space="0" w:color="auto"/>
                <w:right w:val="none" w:sz="0" w:space="0" w:color="auto"/>
              </w:divBdr>
            </w:div>
            <w:div w:id="2070958694">
              <w:marLeft w:val="0"/>
              <w:marRight w:val="0"/>
              <w:marTop w:val="0"/>
              <w:marBottom w:val="0"/>
              <w:divBdr>
                <w:top w:val="none" w:sz="0" w:space="0" w:color="auto"/>
                <w:left w:val="none" w:sz="0" w:space="0" w:color="auto"/>
                <w:bottom w:val="none" w:sz="0" w:space="0" w:color="auto"/>
                <w:right w:val="none" w:sz="0" w:space="0" w:color="auto"/>
              </w:divBdr>
            </w:div>
            <w:div w:id="752898943">
              <w:marLeft w:val="0"/>
              <w:marRight w:val="0"/>
              <w:marTop w:val="0"/>
              <w:marBottom w:val="0"/>
              <w:divBdr>
                <w:top w:val="none" w:sz="0" w:space="0" w:color="auto"/>
                <w:left w:val="none" w:sz="0" w:space="0" w:color="auto"/>
                <w:bottom w:val="none" w:sz="0" w:space="0" w:color="auto"/>
                <w:right w:val="none" w:sz="0" w:space="0" w:color="auto"/>
              </w:divBdr>
            </w:div>
            <w:div w:id="1156844484">
              <w:marLeft w:val="0"/>
              <w:marRight w:val="0"/>
              <w:marTop w:val="0"/>
              <w:marBottom w:val="0"/>
              <w:divBdr>
                <w:top w:val="none" w:sz="0" w:space="0" w:color="auto"/>
                <w:left w:val="none" w:sz="0" w:space="0" w:color="auto"/>
                <w:bottom w:val="none" w:sz="0" w:space="0" w:color="auto"/>
                <w:right w:val="none" w:sz="0" w:space="0" w:color="auto"/>
              </w:divBdr>
            </w:div>
            <w:div w:id="1849982527">
              <w:marLeft w:val="0"/>
              <w:marRight w:val="0"/>
              <w:marTop w:val="0"/>
              <w:marBottom w:val="0"/>
              <w:divBdr>
                <w:top w:val="none" w:sz="0" w:space="0" w:color="auto"/>
                <w:left w:val="none" w:sz="0" w:space="0" w:color="auto"/>
                <w:bottom w:val="none" w:sz="0" w:space="0" w:color="auto"/>
                <w:right w:val="none" w:sz="0" w:space="0" w:color="auto"/>
              </w:divBdr>
            </w:div>
            <w:div w:id="1449353194">
              <w:marLeft w:val="0"/>
              <w:marRight w:val="0"/>
              <w:marTop w:val="0"/>
              <w:marBottom w:val="0"/>
              <w:divBdr>
                <w:top w:val="none" w:sz="0" w:space="0" w:color="auto"/>
                <w:left w:val="none" w:sz="0" w:space="0" w:color="auto"/>
                <w:bottom w:val="none" w:sz="0" w:space="0" w:color="auto"/>
                <w:right w:val="none" w:sz="0" w:space="0" w:color="auto"/>
              </w:divBdr>
            </w:div>
            <w:div w:id="792403031">
              <w:marLeft w:val="0"/>
              <w:marRight w:val="0"/>
              <w:marTop w:val="0"/>
              <w:marBottom w:val="0"/>
              <w:divBdr>
                <w:top w:val="none" w:sz="0" w:space="0" w:color="auto"/>
                <w:left w:val="none" w:sz="0" w:space="0" w:color="auto"/>
                <w:bottom w:val="none" w:sz="0" w:space="0" w:color="auto"/>
                <w:right w:val="none" w:sz="0" w:space="0" w:color="auto"/>
              </w:divBdr>
            </w:div>
            <w:div w:id="880672951">
              <w:marLeft w:val="0"/>
              <w:marRight w:val="0"/>
              <w:marTop w:val="0"/>
              <w:marBottom w:val="0"/>
              <w:divBdr>
                <w:top w:val="none" w:sz="0" w:space="0" w:color="auto"/>
                <w:left w:val="none" w:sz="0" w:space="0" w:color="auto"/>
                <w:bottom w:val="none" w:sz="0" w:space="0" w:color="auto"/>
                <w:right w:val="none" w:sz="0" w:space="0" w:color="auto"/>
              </w:divBdr>
            </w:div>
            <w:div w:id="113057900">
              <w:marLeft w:val="0"/>
              <w:marRight w:val="0"/>
              <w:marTop w:val="0"/>
              <w:marBottom w:val="0"/>
              <w:divBdr>
                <w:top w:val="none" w:sz="0" w:space="0" w:color="auto"/>
                <w:left w:val="none" w:sz="0" w:space="0" w:color="auto"/>
                <w:bottom w:val="none" w:sz="0" w:space="0" w:color="auto"/>
                <w:right w:val="none" w:sz="0" w:space="0" w:color="auto"/>
              </w:divBdr>
            </w:div>
            <w:div w:id="1720668544">
              <w:marLeft w:val="0"/>
              <w:marRight w:val="0"/>
              <w:marTop w:val="0"/>
              <w:marBottom w:val="0"/>
              <w:divBdr>
                <w:top w:val="none" w:sz="0" w:space="0" w:color="auto"/>
                <w:left w:val="none" w:sz="0" w:space="0" w:color="auto"/>
                <w:bottom w:val="none" w:sz="0" w:space="0" w:color="auto"/>
                <w:right w:val="none" w:sz="0" w:space="0" w:color="auto"/>
              </w:divBdr>
            </w:div>
            <w:div w:id="765880890">
              <w:marLeft w:val="0"/>
              <w:marRight w:val="0"/>
              <w:marTop w:val="0"/>
              <w:marBottom w:val="0"/>
              <w:divBdr>
                <w:top w:val="none" w:sz="0" w:space="0" w:color="auto"/>
                <w:left w:val="none" w:sz="0" w:space="0" w:color="auto"/>
                <w:bottom w:val="none" w:sz="0" w:space="0" w:color="auto"/>
                <w:right w:val="none" w:sz="0" w:space="0" w:color="auto"/>
              </w:divBdr>
            </w:div>
            <w:div w:id="1341002429">
              <w:marLeft w:val="0"/>
              <w:marRight w:val="0"/>
              <w:marTop w:val="0"/>
              <w:marBottom w:val="0"/>
              <w:divBdr>
                <w:top w:val="none" w:sz="0" w:space="0" w:color="auto"/>
                <w:left w:val="none" w:sz="0" w:space="0" w:color="auto"/>
                <w:bottom w:val="none" w:sz="0" w:space="0" w:color="auto"/>
                <w:right w:val="none" w:sz="0" w:space="0" w:color="auto"/>
              </w:divBdr>
            </w:div>
            <w:div w:id="1958248084">
              <w:marLeft w:val="0"/>
              <w:marRight w:val="0"/>
              <w:marTop w:val="0"/>
              <w:marBottom w:val="0"/>
              <w:divBdr>
                <w:top w:val="none" w:sz="0" w:space="0" w:color="auto"/>
                <w:left w:val="none" w:sz="0" w:space="0" w:color="auto"/>
                <w:bottom w:val="none" w:sz="0" w:space="0" w:color="auto"/>
                <w:right w:val="none" w:sz="0" w:space="0" w:color="auto"/>
              </w:divBdr>
            </w:div>
            <w:div w:id="306471211">
              <w:marLeft w:val="0"/>
              <w:marRight w:val="0"/>
              <w:marTop w:val="0"/>
              <w:marBottom w:val="0"/>
              <w:divBdr>
                <w:top w:val="none" w:sz="0" w:space="0" w:color="auto"/>
                <w:left w:val="none" w:sz="0" w:space="0" w:color="auto"/>
                <w:bottom w:val="none" w:sz="0" w:space="0" w:color="auto"/>
                <w:right w:val="none" w:sz="0" w:space="0" w:color="auto"/>
              </w:divBdr>
            </w:div>
            <w:div w:id="1265453457">
              <w:marLeft w:val="0"/>
              <w:marRight w:val="0"/>
              <w:marTop w:val="0"/>
              <w:marBottom w:val="0"/>
              <w:divBdr>
                <w:top w:val="none" w:sz="0" w:space="0" w:color="auto"/>
                <w:left w:val="none" w:sz="0" w:space="0" w:color="auto"/>
                <w:bottom w:val="none" w:sz="0" w:space="0" w:color="auto"/>
                <w:right w:val="none" w:sz="0" w:space="0" w:color="auto"/>
              </w:divBdr>
            </w:div>
            <w:div w:id="1264613714">
              <w:marLeft w:val="0"/>
              <w:marRight w:val="0"/>
              <w:marTop w:val="0"/>
              <w:marBottom w:val="0"/>
              <w:divBdr>
                <w:top w:val="none" w:sz="0" w:space="0" w:color="auto"/>
                <w:left w:val="none" w:sz="0" w:space="0" w:color="auto"/>
                <w:bottom w:val="none" w:sz="0" w:space="0" w:color="auto"/>
                <w:right w:val="none" w:sz="0" w:space="0" w:color="auto"/>
              </w:divBdr>
            </w:div>
            <w:div w:id="2107113629">
              <w:marLeft w:val="0"/>
              <w:marRight w:val="0"/>
              <w:marTop w:val="0"/>
              <w:marBottom w:val="0"/>
              <w:divBdr>
                <w:top w:val="none" w:sz="0" w:space="0" w:color="auto"/>
                <w:left w:val="none" w:sz="0" w:space="0" w:color="auto"/>
                <w:bottom w:val="none" w:sz="0" w:space="0" w:color="auto"/>
                <w:right w:val="none" w:sz="0" w:space="0" w:color="auto"/>
              </w:divBdr>
            </w:div>
            <w:div w:id="445344650">
              <w:marLeft w:val="0"/>
              <w:marRight w:val="0"/>
              <w:marTop w:val="0"/>
              <w:marBottom w:val="0"/>
              <w:divBdr>
                <w:top w:val="none" w:sz="0" w:space="0" w:color="auto"/>
                <w:left w:val="none" w:sz="0" w:space="0" w:color="auto"/>
                <w:bottom w:val="none" w:sz="0" w:space="0" w:color="auto"/>
                <w:right w:val="none" w:sz="0" w:space="0" w:color="auto"/>
              </w:divBdr>
            </w:div>
            <w:div w:id="712927324">
              <w:marLeft w:val="0"/>
              <w:marRight w:val="0"/>
              <w:marTop w:val="0"/>
              <w:marBottom w:val="0"/>
              <w:divBdr>
                <w:top w:val="none" w:sz="0" w:space="0" w:color="auto"/>
                <w:left w:val="none" w:sz="0" w:space="0" w:color="auto"/>
                <w:bottom w:val="none" w:sz="0" w:space="0" w:color="auto"/>
                <w:right w:val="none" w:sz="0" w:space="0" w:color="auto"/>
              </w:divBdr>
            </w:div>
            <w:div w:id="1224825937">
              <w:marLeft w:val="0"/>
              <w:marRight w:val="0"/>
              <w:marTop w:val="0"/>
              <w:marBottom w:val="0"/>
              <w:divBdr>
                <w:top w:val="none" w:sz="0" w:space="0" w:color="auto"/>
                <w:left w:val="none" w:sz="0" w:space="0" w:color="auto"/>
                <w:bottom w:val="none" w:sz="0" w:space="0" w:color="auto"/>
                <w:right w:val="none" w:sz="0" w:space="0" w:color="auto"/>
              </w:divBdr>
            </w:div>
            <w:div w:id="926692793">
              <w:marLeft w:val="0"/>
              <w:marRight w:val="0"/>
              <w:marTop w:val="0"/>
              <w:marBottom w:val="0"/>
              <w:divBdr>
                <w:top w:val="none" w:sz="0" w:space="0" w:color="auto"/>
                <w:left w:val="none" w:sz="0" w:space="0" w:color="auto"/>
                <w:bottom w:val="none" w:sz="0" w:space="0" w:color="auto"/>
                <w:right w:val="none" w:sz="0" w:space="0" w:color="auto"/>
              </w:divBdr>
            </w:div>
            <w:div w:id="429397851">
              <w:marLeft w:val="0"/>
              <w:marRight w:val="0"/>
              <w:marTop w:val="0"/>
              <w:marBottom w:val="0"/>
              <w:divBdr>
                <w:top w:val="none" w:sz="0" w:space="0" w:color="auto"/>
                <w:left w:val="none" w:sz="0" w:space="0" w:color="auto"/>
                <w:bottom w:val="none" w:sz="0" w:space="0" w:color="auto"/>
                <w:right w:val="none" w:sz="0" w:space="0" w:color="auto"/>
              </w:divBdr>
            </w:div>
            <w:div w:id="2047100719">
              <w:marLeft w:val="0"/>
              <w:marRight w:val="0"/>
              <w:marTop w:val="0"/>
              <w:marBottom w:val="0"/>
              <w:divBdr>
                <w:top w:val="none" w:sz="0" w:space="0" w:color="auto"/>
                <w:left w:val="none" w:sz="0" w:space="0" w:color="auto"/>
                <w:bottom w:val="none" w:sz="0" w:space="0" w:color="auto"/>
                <w:right w:val="none" w:sz="0" w:space="0" w:color="auto"/>
              </w:divBdr>
            </w:div>
            <w:div w:id="2059090914">
              <w:marLeft w:val="0"/>
              <w:marRight w:val="0"/>
              <w:marTop w:val="0"/>
              <w:marBottom w:val="0"/>
              <w:divBdr>
                <w:top w:val="none" w:sz="0" w:space="0" w:color="auto"/>
                <w:left w:val="none" w:sz="0" w:space="0" w:color="auto"/>
                <w:bottom w:val="none" w:sz="0" w:space="0" w:color="auto"/>
                <w:right w:val="none" w:sz="0" w:space="0" w:color="auto"/>
              </w:divBdr>
            </w:div>
            <w:div w:id="1979411629">
              <w:marLeft w:val="0"/>
              <w:marRight w:val="0"/>
              <w:marTop w:val="0"/>
              <w:marBottom w:val="0"/>
              <w:divBdr>
                <w:top w:val="none" w:sz="0" w:space="0" w:color="auto"/>
                <w:left w:val="none" w:sz="0" w:space="0" w:color="auto"/>
                <w:bottom w:val="none" w:sz="0" w:space="0" w:color="auto"/>
                <w:right w:val="none" w:sz="0" w:space="0" w:color="auto"/>
              </w:divBdr>
            </w:div>
            <w:div w:id="1316106719">
              <w:marLeft w:val="0"/>
              <w:marRight w:val="0"/>
              <w:marTop w:val="0"/>
              <w:marBottom w:val="0"/>
              <w:divBdr>
                <w:top w:val="none" w:sz="0" w:space="0" w:color="auto"/>
                <w:left w:val="none" w:sz="0" w:space="0" w:color="auto"/>
                <w:bottom w:val="none" w:sz="0" w:space="0" w:color="auto"/>
                <w:right w:val="none" w:sz="0" w:space="0" w:color="auto"/>
              </w:divBdr>
            </w:div>
            <w:div w:id="1376082575">
              <w:marLeft w:val="0"/>
              <w:marRight w:val="0"/>
              <w:marTop w:val="0"/>
              <w:marBottom w:val="0"/>
              <w:divBdr>
                <w:top w:val="none" w:sz="0" w:space="0" w:color="auto"/>
                <w:left w:val="none" w:sz="0" w:space="0" w:color="auto"/>
                <w:bottom w:val="none" w:sz="0" w:space="0" w:color="auto"/>
                <w:right w:val="none" w:sz="0" w:space="0" w:color="auto"/>
              </w:divBdr>
            </w:div>
            <w:div w:id="1416440540">
              <w:marLeft w:val="0"/>
              <w:marRight w:val="0"/>
              <w:marTop w:val="0"/>
              <w:marBottom w:val="0"/>
              <w:divBdr>
                <w:top w:val="none" w:sz="0" w:space="0" w:color="auto"/>
                <w:left w:val="none" w:sz="0" w:space="0" w:color="auto"/>
                <w:bottom w:val="none" w:sz="0" w:space="0" w:color="auto"/>
                <w:right w:val="none" w:sz="0" w:space="0" w:color="auto"/>
              </w:divBdr>
            </w:div>
            <w:div w:id="1454717167">
              <w:marLeft w:val="0"/>
              <w:marRight w:val="0"/>
              <w:marTop w:val="0"/>
              <w:marBottom w:val="0"/>
              <w:divBdr>
                <w:top w:val="none" w:sz="0" w:space="0" w:color="auto"/>
                <w:left w:val="none" w:sz="0" w:space="0" w:color="auto"/>
                <w:bottom w:val="none" w:sz="0" w:space="0" w:color="auto"/>
                <w:right w:val="none" w:sz="0" w:space="0" w:color="auto"/>
              </w:divBdr>
            </w:div>
            <w:div w:id="823860182">
              <w:marLeft w:val="0"/>
              <w:marRight w:val="0"/>
              <w:marTop w:val="0"/>
              <w:marBottom w:val="0"/>
              <w:divBdr>
                <w:top w:val="none" w:sz="0" w:space="0" w:color="auto"/>
                <w:left w:val="none" w:sz="0" w:space="0" w:color="auto"/>
                <w:bottom w:val="none" w:sz="0" w:space="0" w:color="auto"/>
                <w:right w:val="none" w:sz="0" w:space="0" w:color="auto"/>
              </w:divBdr>
            </w:div>
            <w:div w:id="2139105871">
              <w:marLeft w:val="0"/>
              <w:marRight w:val="0"/>
              <w:marTop w:val="0"/>
              <w:marBottom w:val="0"/>
              <w:divBdr>
                <w:top w:val="none" w:sz="0" w:space="0" w:color="auto"/>
                <w:left w:val="none" w:sz="0" w:space="0" w:color="auto"/>
                <w:bottom w:val="none" w:sz="0" w:space="0" w:color="auto"/>
                <w:right w:val="none" w:sz="0" w:space="0" w:color="auto"/>
              </w:divBdr>
            </w:div>
            <w:div w:id="539896230">
              <w:marLeft w:val="0"/>
              <w:marRight w:val="0"/>
              <w:marTop w:val="0"/>
              <w:marBottom w:val="0"/>
              <w:divBdr>
                <w:top w:val="none" w:sz="0" w:space="0" w:color="auto"/>
                <w:left w:val="none" w:sz="0" w:space="0" w:color="auto"/>
                <w:bottom w:val="none" w:sz="0" w:space="0" w:color="auto"/>
                <w:right w:val="none" w:sz="0" w:space="0" w:color="auto"/>
              </w:divBdr>
            </w:div>
            <w:div w:id="1394238588">
              <w:marLeft w:val="0"/>
              <w:marRight w:val="0"/>
              <w:marTop w:val="0"/>
              <w:marBottom w:val="0"/>
              <w:divBdr>
                <w:top w:val="none" w:sz="0" w:space="0" w:color="auto"/>
                <w:left w:val="none" w:sz="0" w:space="0" w:color="auto"/>
                <w:bottom w:val="none" w:sz="0" w:space="0" w:color="auto"/>
                <w:right w:val="none" w:sz="0" w:space="0" w:color="auto"/>
              </w:divBdr>
            </w:div>
            <w:div w:id="178786200">
              <w:marLeft w:val="0"/>
              <w:marRight w:val="0"/>
              <w:marTop w:val="0"/>
              <w:marBottom w:val="0"/>
              <w:divBdr>
                <w:top w:val="none" w:sz="0" w:space="0" w:color="auto"/>
                <w:left w:val="none" w:sz="0" w:space="0" w:color="auto"/>
                <w:bottom w:val="none" w:sz="0" w:space="0" w:color="auto"/>
                <w:right w:val="none" w:sz="0" w:space="0" w:color="auto"/>
              </w:divBdr>
            </w:div>
            <w:div w:id="1256204836">
              <w:marLeft w:val="0"/>
              <w:marRight w:val="0"/>
              <w:marTop w:val="0"/>
              <w:marBottom w:val="0"/>
              <w:divBdr>
                <w:top w:val="none" w:sz="0" w:space="0" w:color="auto"/>
                <w:left w:val="none" w:sz="0" w:space="0" w:color="auto"/>
                <w:bottom w:val="none" w:sz="0" w:space="0" w:color="auto"/>
                <w:right w:val="none" w:sz="0" w:space="0" w:color="auto"/>
              </w:divBdr>
            </w:div>
            <w:div w:id="941767522">
              <w:marLeft w:val="0"/>
              <w:marRight w:val="0"/>
              <w:marTop w:val="0"/>
              <w:marBottom w:val="0"/>
              <w:divBdr>
                <w:top w:val="none" w:sz="0" w:space="0" w:color="auto"/>
                <w:left w:val="none" w:sz="0" w:space="0" w:color="auto"/>
                <w:bottom w:val="none" w:sz="0" w:space="0" w:color="auto"/>
                <w:right w:val="none" w:sz="0" w:space="0" w:color="auto"/>
              </w:divBdr>
            </w:div>
            <w:div w:id="662319383">
              <w:marLeft w:val="0"/>
              <w:marRight w:val="0"/>
              <w:marTop w:val="0"/>
              <w:marBottom w:val="0"/>
              <w:divBdr>
                <w:top w:val="none" w:sz="0" w:space="0" w:color="auto"/>
                <w:left w:val="none" w:sz="0" w:space="0" w:color="auto"/>
                <w:bottom w:val="none" w:sz="0" w:space="0" w:color="auto"/>
                <w:right w:val="none" w:sz="0" w:space="0" w:color="auto"/>
              </w:divBdr>
            </w:div>
            <w:div w:id="1585607230">
              <w:marLeft w:val="0"/>
              <w:marRight w:val="0"/>
              <w:marTop w:val="0"/>
              <w:marBottom w:val="0"/>
              <w:divBdr>
                <w:top w:val="none" w:sz="0" w:space="0" w:color="auto"/>
                <w:left w:val="none" w:sz="0" w:space="0" w:color="auto"/>
                <w:bottom w:val="none" w:sz="0" w:space="0" w:color="auto"/>
                <w:right w:val="none" w:sz="0" w:space="0" w:color="auto"/>
              </w:divBdr>
            </w:div>
            <w:div w:id="1746758620">
              <w:marLeft w:val="0"/>
              <w:marRight w:val="0"/>
              <w:marTop w:val="0"/>
              <w:marBottom w:val="0"/>
              <w:divBdr>
                <w:top w:val="none" w:sz="0" w:space="0" w:color="auto"/>
                <w:left w:val="none" w:sz="0" w:space="0" w:color="auto"/>
                <w:bottom w:val="none" w:sz="0" w:space="0" w:color="auto"/>
                <w:right w:val="none" w:sz="0" w:space="0" w:color="auto"/>
              </w:divBdr>
            </w:div>
            <w:div w:id="2065713535">
              <w:marLeft w:val="0"/>
              <w:marRight w:val="0"/>
              <w:marTop w:val="0"/>
              <w:marBottom w:val="0"/>
              <w:divBdr>
                <w:top w:val="none" w:sz="0" w:space="0" w:color="auto"/>
                <w:left w:val="none" w:sz="0" w:space="0" w:color="auto"/>
                <w:bottom w:val="none" w:sz="0" w:space="0" w:color="auto"/>
                <w:right w:val="none" w:sz="0" w:space="0" w:color="auto"/>
              </w:divBdr>
            </w:div>
            <w:div w:id="609825956">
              <w:marLeft w:val="0"/>
              <w:marRight w:val="0"/>
              <w:marTop w:val="0"/>
              <w:marBottom w:val="0"/>
              <w:divBdr>
                <w:top w:val="none" w:sz="0" w:space="0" w:color="auto"/>
                <w:left w:val="none" w:sz="0" w:space="0" w:color="auto"/>
                <w:bottom w:val="none" w:sz="0" w:space="0" w:color="auto"/>
                <w:right w:val="none" w:sz="0" w:space="0" w:color="auto"/>
              </w:divBdr>
            </w:div>
            <w:div w:id="402683330">
              <w:marLeft w:val="0"/>
              <w:marRight w:val="0"/>
              <w:marTop w:val="0"/>
              <w:marBottom w:val="0"/>
              <w:divBdr>
                <w:top w:val="none" w:sz="0" w:space="0" w:color="auto"/>
                <w:left w:val="none" w:sz="0" w:space="0" w:color="auto"/>
                <w:bottom w:val="none" w:sz="0" w:space="0" w:color="auto"/>
                <w:right w:val="none" w:sz="0" w:space="0" w:color="auto"/>
              </w:divBdr>
            </w:div>
            <w:div w:id="113956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60766871">
      <w:bodyDiv w:val="1"/>
      <w:marLeft w:val="0"/>
      <w:marRight w:val="0"/>
      <w:marTop w:val="0"/>
      <w:marBottom w:val="0"/>
      <w:divBdr>
        <w:top w:val="none" w:sz="0" w:space="0" w:color="auto"/>
        <w:left w:val="none" w:sz="0" w:space="0" w:color="auto"/>
        <w:bottom w:val="none" w:sz="0" w:space="0" w:color="auto"/>
        <w:right w:val="none" w:sz="0" w:space="0" w:color="auto"/>
      </w:divBdr>
      <w:divsChild>
        <w:div w:id="466044701">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10</Pages>
  <Words>2790</Words>
  <Characters>17577</Characters>
  <Application>Microsoft Office Word</Application>
  <DocSecurity>0</DocSecurity>
  <Lines>146</Lines>
  <Paragraphs>40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20327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2020-11-23T06:26:00Z</dcterms:created>
  <dcterms:modified xsi:type="dcterms:W3CDTF">2020-11-27T15:17:00Z</dcterms:modified>
  <dc:title>Katechismus</dc:title>
  <dc:creator>Oekolampad, Johannes</dc:creator>
  <dc:language>de</dc:language>
</cp:coreProperties>
</file>